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516A8" w14:textId="6D970975" w:rsidR="007166CE" w:rsidRDefault="00A0492F" w:rsidP="00945765">
      <w:pPr>
        <w:pStyle w:val="berschrift1"/>
        <w:rPr>
          <w:b w:val="0"/>
          <w:bCs w:val="0"/>
          <w:sz w:val="32"/>
          <w:szCs w:val="32"/>
        </w:rPr>
      </w:pPr>
      <w:r>
        <w:rPr>
          <w:b w:val="0"/>
          <w:bCs w:val="0"/>
          <w:noProof/>
          <w:sz w:val="32"/>
          <w:szCs w:val="32"/>
        </w:rPr>
        <w:drawing>
          <wp:inline distT="0" distB="0" distL="0" distR="0" wp14:anchorId="5652C743" wp14:editId="1161AEF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7330A1" w14:textId="77777777" w:rsidR="007166CE" w:rsidRDefault="007166CE" w:rsidP="007166CE">
      <w:pPr>
        <w:pStyle w:val="berschrift1"/>
      </w:pPr>
      <w:r>
        <w:br w:type="page"/>
      </w:r>
      <w:r>
        <w:lastRenderedPageBreak/>
        <w:t>Vorwort</w:t>
      </w:r>
    </w:p>
    <w:p w14:paraId="661D653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0C172FC" w14:textId="77777777" w:rsidR="007E1779" w:rsidRDefault="008D7463" w:rsidP="007166CE">
      <w:r>
        <w:t xml:space="preserve">Dieses Jahr hat uns allen eine Menge abverlangt – doch Gott hat uns hindurchgetragen. </w:t>
      </w:r>
    </w:p>
    <w:p w14:paraId="6864EC4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2C8A175" w14:textId="77777777" w:rsidR="007E1779" w:rsidRDefault="007E1779" w:rsidP="007166CE">
      <w:r>
        <w:t>Vielleicht hat aber auch der eine oder die andere Lust, mitzumachen und neue Bücher zu erstellen – sprecht mich einfach an.</w:t>
      </w:r>
    </w:p>
    <w:p w14:paraId="65E6B42F" w14:textId="77777777" w:rsidR="007166CE" w:rsidRDefault="007166CE" w:rsidP="007166CE">
      <w:r>
        <w:t>Euch allen wünsche ich Gottes reichen Segen und dass Ihr für Euch interessante Texte hier findet. Für Anregungen bin ich immer dankbar.</w:t>
      </w:r>
    </w:p>
    <w:p w14:paraId="5E9B4F22" w14:textId="77777777" w:rsidR="007166CE" w:rsidRDefault="007166CE" w:rsidP="007166CE">
      <w:r>
        <w:t>Gruß &amp; Segen,</w:t>
      </w:r>
    </w:p>
    <w:p w14:paraId="0737B6F4" w14:textId="77777777" w:rsidR="007166CE" w:rsidRDefault="007166CE" w:rsidP="007166CE">
      <w:r>
        <w:t>Andreas</w:t>
      </w:r>
    </w:p>
    <w:p w14:paraId="7F725BD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75680C" w14:textId="5DD66FE0" w:rsidR="00786713" w:rsidRDefault="00786713" w:rsidP="00786713">
      <w:pPr>
        <w:pStyle w:val="berschrift1"/>
      </w:pPr>
      <w:r>
        <w:rPr>
          <w:rStyle w:val="Fett"/>
          <w:rFonts w:eastAsiaTheme="majorEastAsia"/>
        </w:rPr>
        <w:t xml:space="preserve">Ain Missive (oder </w:t>
      </w:r>
      <w:proofErr w:type="spellStart"/>
      <w:r>
        <w:rPr>
          <w:rStyle w:val="Fett"/>
          <w:rFonts w:eastAsiaTheme="majorEastAsia"/>
        </w:rPr>
        <w:t>Sendtbrieff</w:t>
      </w:r>
      <w:proofErr w:type="spellEnd"/>
      <w:r>
        <w:rPr>
          <w:rStyle w:val="Fett"/>
          <w:rFonts w:eastAsiaTheme="majorEastAsia"/>
        </w:rPr>
        <w:t xml:space="preserve">) Nicolai </w:t>
      </w:r>
      <w:proofErr w:type="spellStart"/>
      <w:r>
        <w:rPr>
          <w:rStyle w:val="Fett"/>
          <w:rFonts w:eastAsiaTheme="majorEastAsia"/>
        </w:rPr>
        <w:t>Cattelspurger</w:t>
      </w:r>
      <w:proofErr w:type="spellEnd"/>
      <w:r>
        <w:rPr>
          <w:rStyle w:val="Fett"/>
          <w:rFonts w:eastAsiaTheme="majorEastAsia"/>
        </w:rPr>
        <w:t xml:space="preserve">/ </w:t>
      </w:r>
      <w:proofErr w:type="spellStart"/>
      <w:r>
        <w:rPr>
          <w:rStyle w:val="Fett"/>
          <w:rFonts w:eastAsiaTheme="majorEastAsia"/>
        </w:rPr>
        <w:t>darinn</w:t>
      </w:r>
      <w:proofErr w:type="spellEnd"/>
      <w:r>
        <w:rPr>
          <w:rStyle w:val="Fett"/>
          <w:rFonts w:eastAsiaTheme="majorEastAsia"/>
        </w:rPr>
        <w:t xml:space="preserve"> </w:t>
      </w:r>
      <w:proofErr w:type="spellStart"/>
      <w:r>
        <w:rPr>
          <w:rStyle w:val="Fett"/>
          <w:rFonts w:eastAsiaTheme="majorEastAsia"/>
        </w:rPr>
        <w:t>klarlich</w:t>
      </w:r>
      <w:proofErr w:type="spellEnd"/>
      <w:r>
        <w:rPr>
          <w:rStyle w:val="Fett"/>
          <w:rFonts w:eastAsiaTheme="majorEastAsia"/>
        </w:rPr>
        <w:t xml:space="preserve"> durch </w:t>
      </w:r>
      <w:proofErr w:type="spellStart"/>
      <w:r>
        <w:rPr>
          <w:rStyle w:val="Fett"/>
          <w:rFonts w:eastAsiaTheme="majorEastAsia"/>
        </w:rPr>
        <w:t>hailig</w:t>
      </w:r>
      <w:proofErr w:type="spellEnd"/>
      <w:r>
        <w:rPr>
          <w:rStyle w:val="Fett"/>
          <w:rFonts w:eastAsiaTheme="majorEastAsia"/>
        </w:rPr>
        <w:t xml:space="preserve"> </w:t>
      </w:r>
      <w:proofErr w:type="spellStart"/>
      <w:r>
        <w:rPr>
          <w:rStyle w:val="Fett"/>
          <w:rFonts w:eastAsiaTheme="majorEastAsia"/>
        </w:rPr>
        <w:t>geschrift</w:t>
      </w:r>
      <w:proofErr w:type="spellEnd"/>
      <w:r>
        <w:rPr>
          <w:rStyle w:val="Fett"/>
          <w:rFonts w:eastAsiaTheme="majorEastAsia"/>
        </w:rPr>
        <w:t xml:space="preserve"> </w:t>
      </w:r>
      <w:proofErr w:type="spellStart"/>
      <w:r>
        <w:rPr>
          <w:rStyle w:val="Fett"/>
          <w:rFonts w:eastAsiaTheme="majorEastAsia"/>
        </w:rPr>
        <w:t>angezaygt</w:t>
      </w:r>
      <w:proofErr w:type="spellEnd"/>
      <w:r>
        <w:rPr>
          <w:rStyle w:val="Fett"/>
          <w:rFonts w:eastAsiaTheme="majorEastAsia"/>
        </w:rPr>
        <w:t xml:space="preserve"> </w:t>
      </w:r>
      <w:proofErr w:type="spellStart"/>
      <w:r>
        <w:rPr>
          <w:rStyle w:val="Fett"/>
          <w:rFonts w:eastAsiaTheme="majorEastAsia"/>
        </w:rPr>
        <w:t>wirt</w:t>
      </w:r>
      <w:proofErr w:type="spellEnd"/>
      <w:r>
        <w:rPr>
          <w:rStyle w:val="Fett"/>
          <w:rFonts w:eastAsiaTheme="majorEastAsia"/>
        </w:rPr>
        <w:t xml:space="preserve"> von den falschen leeren/ auch Abgötterey/ </w:t>
      </w:r>
      <w:proofErr w:type="spellStart"/>
      <w:r>
        <w:rPr>
          <w:rStyle w:val="Fett"/>
          <w:rFonts w:eastAsiaTheme="majorEastAsia"/>
        </w:rPr>
        <w:t>byßher</w:t>
      </w:r>
      <w:proofErr w:type="spellEnd"/>
      <w:r>
        <w:rPr>
          <w:rStyle w:val="Fett"/>
          <w:rFonts w:eastAsiaTheme="majorEastAsia"/>
        </w:rPr>
        <w:t xml:space="preserve"> gehalten/ wie sy </w:t>
      </w:r>
      <w:proofErr w:type="spellStart"/>
      <w:r>
        <w:rPr>
          <w:rStyle w:val="Fett"/>
          <w:rFonts w:eastAsiaTheme="majorEastAsia"/>
        </w:rPr>
        <w:t>auffgericht</w:t>
      </w:r>
      <w:proofErr w:type="spellEnd"/>
      <w:r>
        <w:rPr>
          <w:rStyle w:val="Fett"/>
          <w:rFonts w:eastAsiaTheme="majorEastAsia"/>
        </w:rPr>
        <w:t xml:space="preserve">/ und verstanden werden sollen/ seiner Schwester/ zum Bamberg </w:t>
      </w:r>
      <w:proofErr w:type="spellStart"/>
      <w:r>
        <w:rPr>
          <w:rStyle w:val="Fett"/>
          <w:rFonts w:eastAsiaTheme="majorEastAsia"/>
        </w:rPr>
        <w:t>wonend</w:t>
      </w:r>
      <w:proofErr w:type="spellEnd"/>
      <w:r>
        <w:rPr>
          <w:rStyle w:val="Fett"/>
          <w:rFonts w:eastAsiaTheme="majorEastAsia"/>
        </w:rPr>
        <w:t xml:space="preserve">/ </w:t>
      </w:r>
      <w:proofErr w:type="spellStart"/>
      <w:r>
        <w:rPr>
          <w:rStyle w:val="Fett"/>
          <w:rFonts w:eastAsiaTheme="majorEastAsia"/>
        </w:rPr>
        <w:t>umb</w:t>
      </w:r>
      <w:proofErr w:type="spellEnd"/>
      <w:r>
        <w:rPr>
          <w:rStyle w:val="Fett"/>
          <w:rFonts w:eastAsiaTheme="majorEastAsia"/>
        </w:rPr>
        <w:t xml:space="preserve"> rechtes </w:t>
      </w:r>
      <w:proofErr w:type="spellStart"/>
      <w:r>
        <w:rPr>
          <w:rStyle w:val="Fett"/>
          <w:rFonts w:eastAsiaTheme="majorEastAsia"/>
        </w:rPr>
        <w:t>glaubens</w:t>
      </w:r>
      <w:proofErr w:type="spellEnd"/>
      <w:r>
        <w:rPr>
          <w:rStyle w:val="Fett"/>
          <w:rFonts w:eastAsiaTheme="majorEastAsia"/>
        </w:rPr>
        <w:t xml:space="preserve"> verstand </w:t>
      </w:r>
      <w:proofErr w:type="spellStart"/>
      <w:r>
        <w:rPr>
          <w:rStyle w:val="Fett"/>
          <w:rFonts w:eastAsiaTheme="majorEastAsia"/>
        </w:rPr>
        <w:t>geschriben</w:t>
      </w:r>
      <w:proofErr w:type="spellEnd"/>
      <w:r>
        <w:rPr>
          <w:rStyle w:val="Fett"/>
          <w:rFonts w:eastAsiaTheme="majorEastAsia"/>
        </w:rPr>
        <w:t>. 1.5.24.</w:t>
      </w:r>
      <w:r>
        <w:t xml:space="preserve"> </w:t>
      </w:r>
    </w:p>
    <w:p w14:paraId="19255686" w14:textId="77777777" w:rsidR="00786713" w:rsidRDefault="00786713" w:rsidP="00786713">
      <w:pPr>
        <w:pStyle w:val="StandardWeb"/>
      </w:pPr>
      <w:proofErr w:type="spellStart"/>
      <w:r>
        <w:t>Jhesus</w:t>
      </w:r>
      <w:proofErr w:type="spellEnd"/>
      <w:r>
        <w:t xml:space="preserve">. </w:t>
      </w:r>
    </w:p>
    <w:p w14:paraId="48751511" w14:textId="77777777" w:rsidR="00786713" w:rsidRDefault="00786713" w:rsidP="00786713">
      <w:pPr>
        <w:pStyle w:val="StandardWeb"/>
      </w:pPr>
      <w:proofErr w:type="spellStart"/>
      <w:r>
        <w:t>MEin</w:t>
      </w:r>
      <w:proofErr w:type="spellEnd"/>
      <w:r>
        <w:t xml:space="preserve"> liebe Schwester </w:t>
      </w:r>
      <w:proofErr w:type="spellStart"/>
      <w:r>
        <w:t>Margrett</w:t>
      </w:r>
      <w:proofErr w:type="spellEnd"/>
      <w:r>
        <w:t xml:space="preserve"> nach dem du mein Schwester bist nach dem </w:t>
      </w:r>
      <w:proofErr w:type="spellStart"/>
      <w:r>
        <w:t>flaysch</w:t>
      </w:r>
      <w:proofErr w:type="spellEnd"/>
      <w:r>
        <w:t xml:space="preserve">/ aber </w:t>
      </w:r>
      <w:proofErr w:type="spellStart"/>
      <w:r>
        <w:t>wayß</w:t>
      </w:r>
      <w:proofErr w:type="spellEnd"/>
      <w:r>
        <w:t xml:space="preserve"> ich </w:t>
      </w:r>
      <w:proofErr w:type="spellStart"/>
      <w:r>
        <w:t>nitt</w:t>
      </w:r>
      <w:proofErr w:type="spellEnd"/>
      <w:r>
        <w:t xml:space="preserve"> was du für </w:t>
      </w:r>
      <w:proofErr w:type="spellStart"/>
      <w:r>
        <w:t>ain</w:t>
      </w:r>
      <w:proofErr w:type="spellEnd"/>
      <w:r>
        <w:t xml:space="preserve"> glauben hast/ </w:t>
      </w:r>
      <w:proofErr w:type="spellStart"/>
      <w:r>
        <w:t>darumb</w:t>
      </w:r>
      <w:proofErr w:type="spellEnd"/>
      <w:r>
        <w:t xml:space="preserve"> </w:t>
      </w:r>
      <w:proofErr w:type="spellStart"/>
      <w:r>
        <w:t>schreyb</w:t>
      </w:r>
      <w:proofErr w:type="spellEnd"/>
      <w:r>
        <w:t xml:space="preserve"> ich dir </w:t>
      </w:r>
      <w:proofErr w:type="spellStart"/>
      <w:r>
        <w:t>ain</w:t>
      </w:r>
      <w:proofErr w:type="spellEnd"/>
      <w:r>
        <w:t xml:space="preserve"> wenig von dem rechten glauben den wir in Christum sollen haben/ wenn </w:t>
      </w:r>
      <w:proofErr w:type="spellStart"/>
      <w:r>
        <w:t>ausserhalben</w:t>
      </w:r>
      <w:proofErr w:type="spellEnd"/>
      <w:r>
        <w:t xml:space="preserve"> desselbigen glauben </w:t>
      </w:r>
      <w:proofErr w:type="spellStart"/>
      <w:r>
        <w:t>kan</w:t>
      </w:r>
      <w:proofErr w:type="spellEnd"/>
      <w:r>
        <w:t xml:space="preserve"> </w:t>
      </w:r>
      <w:proofErr w:type="spellStart"/>
      <w:r>
        <w:t>nyemandt</w:t>
      </w:r>
      <w:proofErr w:type="spellEnd"/>
      <w:r>
        <w:t xml:space="preserve"> </w:t>
      </w:r>
      <w:proofErr w:type="spellStart"/>
      <w:r>
        <w:t>sälig</w:t>
      </w:r>
      <w:proofErr w:type="spellEnd"/>
      <w:r>
        <w:t xml:space="preserve"> werden/ </w:t>
      </w:r>
      <w:proofErr w:type="spellStart"/>
      <w:r>
        <w:t>Darumb</w:t>
      </w:r>
      <w:proofErr w:type="spellEnd"/>
      <w:r>
        <w:t xml:space="preserve"> hab ich dir das mit </w:t>
      </w:r>
      <w:proofErr w:type="spellStart"/>
      <w:r>
        <w:t>kurtzen</w:t>
      </w:r>
      <w:proofErr w:type="spellEnd"/>
      <w:r>
        <w:t xml:space="preserve"> worten zu </w:t>
      </w:r>
      <w:proofErr w:type="spellStart"/>
      <w:r>
        <w:t>geschriben</w:t>
      </w:r>
      <w:proofErr w:type="spellEnd"/>
      <w:r>
        <w:t xml:space="preserve">/ wann der </w:t>
      </w:r>
      <w:proofErr w:type="spellStart"/>
      <w:r>
        <w:t>herr</w:t>
      </w:r>
      <w:proofErr w:type="spellEnd"/>
      <w:r>
        <w:t xml:space="preserve"> spricht Johannis am </w:t>
      </w:r>
      <w:proofErr w:type="spellStart"/>
      <w:r>
        <w:t>zehenden</w:t>
      </w:r>
      <w:proofErr w:type="spellEnd"/>
      <w:r>
        <w:t xml:space="preserve"> </w:t>
      </w:r>
      <w:proofErr w:type="spellStart"/>
      <w:r>
        <w:t>Capittel</w:t>
      </w:r>
      <w:proofErr w:type="spellEnd"/>
      <w:r>
        <w:t xml:space="preserve">. Ich bin die </w:t>
      </w:r>
      <w:proofErr w:type="spellStart"/>
      <w:r>
        <w:t>thür</w:t>
      </w:r>
      <w:proofErr w:type="spellEnd"/>
      <w:r>
        <w:t xml:space="preserve"> zu dem </w:t>
      </w:r>
      <w:proofErr w:type="spellStart"/>
      <w:r>
        <w:t>schaffstall</w:t>
      </w:r>
      <w:proofErr w:type="spellEnd"/>
      <w:r>
        <w:t xml:space="preserve">/ </w:t>
      </w:r>
      <w:proofErr w:type="spellStart"/>
      <w:r>
        <w:t>unnd</w:t>
      </w:r>
      <w:proofErr w:type="spellEnd"/>
      <w:r>
        <w:t xml:space="preserve"> wer </w:t>
      </w:r>
      <w:proofErr w:type="spellStart"/>
      <w:r>
        <w:t>anderst</w:t>
      </w:r>
      <w:proofErr w:type="spellEnd"/>
      <w:r>
        <w:t xml:space="preserve"> </w:t>
      </w:r>
      <w:proofErr w:type="spellStart"/>
      <w:r>
        <w:t>eingeet</w:t>
      </w:r>
      <w:proofErr w:type="spellEnd"/>
      <w:r>
        <w:t xml:space="preserve"> dann durch </w:t>
      </w:r>
      <w:proofErr w:type="spellStart"/>
      <w:r>
        <w:t>dise</w:t>
      </w:r>
      <w:proofErr w:type="spellEnd"/>
      <w:r>
        <w:t xml:space="preserve"> </w:t>
      </w:r>
      <w:proofErr w:type="spellStart"/>
      <w:r>
        <w:t>thür</w:t>
      </w:r>
      <w:proofErr w:type="spellEnd"/>
      <w:r>
        <w:t xml:space="preserve">/ der ist </w:t>
      </w:r>
      <w:proofErr w:type="spellStart"/>
      <w:r>
        <w:t>ain</w:t>
      </w:r>
      <w:proofErr w:type="spellEnd"/>
      <w:r>
        <w:t xml:space="preserve"> </w:t>
      </w:r>
      <w:proofErr w:type="spellStart"/>
      <w:r>
        <w:t>dieb</w:t>
      </w:r>
      <w:proofErr w:type="spellEnd"/>
      <w:r>
        <w:t xml:space="preserve"> und </w:t>
      </w:r>
      <w:proofErr w:type="spellStart"/>
      <w:r>
        <w:t>morder</w:t>
      </w:r>
      <w:proofErr w:type="spellEnd"/>
      <w:r>
        <w:t xml:space="preserve">/ Also </w:t>
      </w:r>
      <w:proofErr w:type="spellStart"/>
      <w:r>
        <w:t>hastu</w:t>
      </w:r>
      <w:proofErr w:type="spellEnd"/>
      <w:r>
        <w:t xml:space="preserve"> </w:t>
      </w:r>
      <w:proofErr w:type="spellStart"/>
      <w:r>
        <w:t>kain</w:t>
      </w:r>
      <w:proofErr w:type="spellEnd"/>
      <w:r>
        <w:t xml:space="preserve"> andern </w:t>
      </w:r>
      <w:proofErr w:type="spellStart"/>
      <w:r>
        <w:t>eingang</w:t>
      </w:r>
      <w:proofErr w:type="spellEnd"/>
      <w:r>
        <w:t xml:space="preserve"> denn durch </w:t>
      </w:r>
      <w:proofErr w:type="spellStart"/>
      <w:r>
        <w:t>Jhesum</w:t>
      </w:r>
      <w:proofErr w:type="spellEnd"/>
      <w:r>
        <w:t xml:space="preserve"> Christum/ das ist durch seyn </w:t>
      </w:r>
      <w:proofErr w:type="spellStart"/>
      <w:r>
        <w:t>blut</w:t>
      </w:r>
      <w:proofErr w:type="spellEnd"/>
      <w:r>
        <w:t xml:space="preserve">/ </w:t>
      </w:r>
      <w:proofErr w:type="spellStart"/>
      <w:r>
        <w:t>Darumb</w:t>
      </w:r>
      <w:proofErr w:type="spellEnd"/>
      <w:r>
        <w:t xml:space="preserve"> hab ich dir das </w:t>
      </w:r>
      <w:proofErr w:type="spellStart"/>
      <w:r>
        <w:t>angezaygt</w:t>
      </w:r>
      <w:proofErr w:type="spellEnd"/>
      <w:r>
        <w:t xml:space="preserve">/ mit </w:t>
      </w:r>
      <w:proofErr w:type="spellStart"/>
      <w:r>
        <w:t>kurtzen</w:t>
      </w:r>
      <w:proofErr w:type="spellEnd"/>
      <w:r>
        <w:t xml:space="preserve"> worten/ wer die falschen leerer sein/ </w:t>
      </w:r>
      <w:proofErr w:type="spellStart"/>
      <w:r>
        <w:t>darvor</w:t>
      </w:r>
      <w:proofErr w:type="spellEnd"/>
      <w:r>
        <w:t xml:space="preserve"> </w:t>
      </w:r>
      <w:proofErr w:type="spellStart"/>
      <w:r>
        <w:t>solt</w:t>
      </w:r>
      <w:proofErr w:type="spellEnd"/>
      <w:r>
        <w:t xml:space="preserve"> du dich </w:t>
      </w:r>
      <w:proofErr w:type="spellStart"/>
      <w:r>
        <w:t>hütten</w:t>
      </w:r>
      <w:proofErr w:type="spellEnd"/>
      <w:r>
        <w:t xml:space="preserve">. Was ich dir </w:t>
      </w:r>
      <w:proofErr w:type="spellStart"/>
      <w:r>
        <w:t>geschriben</w:t>
      </w:r>
      <w:proofErr w:type="spellEnd"/>
      <w:r>
        <w:t xml:space="preserve"> hab des </w:t>
      </w:r>
      <w:proofErr w:type="spellStart"/>
      <w:r>
        <w:t>glaubens</w:t>
      </w:r>
      <w:proofErr w:type="spellEnd"/>
      <w:r>
        <w:t xml:space="preserve"> halben/ nemlich </w:t>
      </w:r>
      <w:proofErr w:type="spellStart"/>
      <w:r>
        <w:t>vergebung</w:t>
      </w:r>
      <w:proofErr w:type="spellEnd"/>
      <w:r>
        <w:t xml:space="preserve"> der </w:t>
      </w:r>
      <w:proofErr w:type="spellStart"/>
      <w:r>
        <w:t>sündt</w:t>
      </w:r>
      <w:proofErr w:type="spellEnd"/>
      <w:r>
        <w:t xml:space="preserve">/ durch Christus </w:t>
      </w:r>
      <w:proofErr w:type="spellStart"/>
      <w:r>
        <w:t>blut</w:t>
      </w:r>
      <w:proofErr w:type="spellEnd"/>
      <w:r>
        <w:t xml:space="preserve">/ das </w:t>
      </w:r>
      <w:proofErr w:type="spellStart"/>
      <w:r>
        <w:t>solt</w:t>
      </w:r>
      <w:proofErr w:type="spellEnd"/>
      <w:r>
        <w:t xml:space="preserve"> du eben </w:t>
      </w:r>
      <w:proofErr w:type="spellStart"/>
      <w:r>
        <w:t>mercken</w:t>
      </w:r>
      <w:proofErr w:type="spellEnd"/>
      <w:r>
        <w:t xml:space="preserve">/ </w:t>
      </w:r>
      <w:proofErr w:type="spellStart"/>
      <w:r>
        <w:t>Wa</w:t>
      </w:r>
      <w:proofErr w:type="spellEnd"/>
      <w:r>
        <w:t xml:space="preserve"> du das </w:t>
      </w:r>
      <w:proofErr w:type="spellStart"/>
      <w:r>
        <w:t>nit</w:t>
      </w:r>
      <w:proofErr w:type="spellEnd"/>
      <w:r>
        <w:t xml:space="preserve"> glauben </w:t>
      </w:r>
      <w:proofErr w:type="spellStart"/>
      <w:r>
        <w:t>kanst</w:t>
      </w:r>
      <w:proofErr w:type="spellEnd"/>
      <w:r>
        <w:t xml:space="preserve">/ so bitt Gott </w:t>
      </w:r>
      <w:proofErr w:type="spellStart"/>
      <w:r>
        <w:t>umb</w:t>
      </w:r>
      <w:proofErr w:type="spellEnd"/>
      <w:r>
        <w:t xml:space="preserve"> den glauben/ wenn er spricht bitt/ so </w:t>
      </w:r>
      <w:proofErr w:type="spellStart"/>
      <w:r>
        <w:t>wirdt</w:t>
      </w:r>
      <w:proofErr w:type="spellEnd"/>
      <w:r>
        <w:t xml:space="preserve"> euch geben. Matthei am </w:t>
      </w:r>
      <w:proofErr w:type="spellStart"/>
      <w:r>
        <w:t>sybenden</w:t>
      </w:r>
      <w:proofErr w:type="spellEnd"/>
      <w:r>
        <w:t xml:space="preserve">. Also mein liebe Schwester </w:t>
      </w:r>
      <w:proofErr w:type="spellStart"/>
      <w:r>
        <w:t>Margrecht</w:t>
      </w:r>
      <w:proofErr w:type="spellEnd"/>
      <w:r>
        <w:t xml:space="preserve"> </w:t>
      </w:r>
      <w:proofErr w:type="spellStart"/>
      <w:r>
        <w:t>Katelspurgerin</w:t>
      </w:r>
      <w:proofErr w:type="spellEnd"/>
      <w:r>
        <w:t xml:space="preserve"> sey Gott </w:t>
      </w:r>
      <w:proofErr w:type="spellStart"/>
      <w:r>
        <w:t>bevolhen</w:t>
      </w:r>
      <w:proofErr w:type="spellEnd"/>
      <w:r>
        <w:t xml:space="preserve">. 1524. </w:t>
      </w:r>
    </w:p>
    <w:p w14:paraId="4EB60477" w14:textId="77777777" w:rsidR="00786713" w:rsidRDefault="00786713" w:rsidP="00786713">
      <w:pPr>
        <w:pStyle w:val="StandardWeb"/>
      </w:pPr>
      <w:r>
        <w:t xml:space="preserve">Niclas </w:t>
      </w:r>
      <w:proofErr w:type="spellStart"/>
      <w:r>
        <w:t>Katterspurger</w:t>
      </w:r>
      <w:proofErr w:type="spellEnd"/>
      <w:r>
        <w:t xml:space="preserve">. </w:t>
      </w:r>
    </w:p>
    <w:p w14:paraId="37D63A86" w14:textId="77777777" w:rsidR="00786713" w:rsidRDefault="00786713" w:rsidP="00786713">
      <w:pPr>
        <w:pStyle w:val="StandardWeb"/>
      </w:pPr>
      <w:r>
        <w:t xml:space="preserve">Ich Niclas </w:t>
      </w:r>
      <w:proofErr w:type="spellStart"/>
      <w:r>
        <w:t>Catelspurger</w:t>
      </w:r>
      <w:proofErr w:type="spellEnd"/>
      <w:r>
        <w:t xml:space="preserve">/ Wünsch Margret </w:t>
      </w:r>
      <w:proofErr w:type="spellStart"/>
      <w:r>
        <w:t>Catelspurgerin</w:t>
      </w:r>
      <w:proofErr w:type="spellEnd"/>
      <w:r>
        <w:t xml:space="preserve">/ </w:t>
      </w:r>
      <w:proofErr w:type="spellStart"/>
      <w:r>
        <w:t>un</w:t>
      </w:r>
      <w:proofErr w:type="spellEnd"/>
      <w:r>
        <w:t xml:space="preserve"> allen Schwestern und Brüdern/ Gnad und </w:t>
      </w:r>
      <w:proofErr w:type="spellStart"/>
      <w:r>
        <w:t>fryd</w:t>
      </w:r>
      <w:proofErr w:type="spellEnd"/>
      <w:r>
        <w:t xml:space="preserve"> in Gott </w:t>
      </w:r>
      <w:proofErr w:type="spellStart"/>
      <w:r>
        <w:t>Jhesu</w:t>
      </w:r>
      <w:proofErr w:type="spellEnd"/>
      <w:r>
        <w:t xml:space="preserve"> Christo unserm </w:t>
      </w:r>
      <w:proofErr w:type="spellStart"/>
      <w:r>
        <w:t>säligmacher</w:t>
      </w:r>
      <w:proofErr w:type="spellEnd"/>
      <w:r>
        <w:t xml:space="preserve">. Amen. </w:t>
      </w:r>
    </w:p>
    <w:p w14:paraId="308FF2BC" w14:textId="77777777" w:rsidR="00786713" w:rsidRDefault="00786713" w:rsidP="00786713">
      <w:pPr>
        <w:pStyle w:val="StandardWeb"/>
      </w:pPr>
      <w:proofErr w:type="spellStart"/>
      <w:r>
        <w:t>MEin</w:t>
      </w:r>
      <w:proofErr w:type="spellEnd"/>
      <w:r>
        <w:t xml:space="preserve"> liebe Schwester in Christo </w:t>
      </w:r>
      <w:proofErr w:type="spellStart"/>
      <w:r>
        <w:t>Jhesu</w:t>
      </w:r>
      <w:proofErr w:type="spellEnd"/>
      <w:r>
        <w:t xml:space="preserve">/ nach dem </w:t>
      </w:r>
      <w:proofErr w:type="spellStart"/>
      <w:r>
        <w:t>yetzund</w:t>
      </w:r>
      <w:proofErr w:type="spellEnd"/>
      <w:r>
        <w:t xml:space="preserve"> ist gewest </w:t>
      </w:r>
      <w:proofErr w:type="spellStart"/>
      <w:r>
        <w:t>ausserhalben</w:t>
      </w:r>
      <w:proofErr w:type="spellEnd"/>
      <w:r>
        <w:t xml:space="preserve"> des </w:t>
      </w:r>
      <w:proofErr w:type="spellStart"/>
      <w:r>
        <w:t>wort</w:t>
      </w:r>
      <w:proofErr w:type="spellEnd"/>
      <w:r>
        <w:t xml:space="preserve"> </w:t>
      </w:r>
      <w:proofErr w:type="spellStart"/>
      <w:r>
        <w:t>gottes</w:t>
      </w:r>
      <w:proofErr w:type="spellEnd"/>
      <w:r>
        <w:t xml:space="preserve">/ </w:t>
      </w:r>
      <w:proofErr w:type="spellStart"/>
      <w:r>
        <w:t>ain</w:t>
      </w:r>
      <w:proofErr w:type="spellEnd"/>
      <w:r>
        <w:t xml:space="preserve"> langer </w:t>
      </w:r>
      <w:proofErr w:type="spellStart"/>
      <w:r>
        <w:t>mißbrauch</w:t>
      </w:r>
      <w:proofErr w:type="spellEnd"/>
      <w:r>
        <w:t xml:space="preserve"> darvon uns Christus gesagt hat </w:t>
      </w:r>
      <w:proofErr w:type="spellStart"/>
      <w:r>
        <w:t>Mathei</w:t>
      </w:r>
      <w:proofErr w:type="spellEnd"/>
      <w:r>
        <w:t xml:space="preserve">. 7. </w:t>
      </w:r>
      <w:proofErr w:type="spellStart"/>
      <w:r>
        <w:t>Ir</w:t>
      </w:r>
      <w:proofErr w:type="spellEnd"/>
      <w:r>
        <w:t xml:space="preserve"> </w:t>
      </w:r>
      <w:proofErr w:type="spellStart"/>
      <w:r>
        <w:t>solt</w:t>
      </w:r>
      <w:proofErr w:type="spellEnd"/>
      <w:r>
        <w:t xml:space="preserve"> euch </w:t>
      </w:r>
      <w:proofErr w:type="spellStart"/>
      <w:r>
        <w:t>fürsehen</w:t>
      </w:r>
      <w:proofErr w:type="spellEnd"/>
      <w:r>
        <w:t xml:space="preserve"> vor den </w:t>
      </w:r>
      <w:proofErr w:type="spellStart"/>
      <w:r>
        <w:t>lugenhafftigen</w:t>
      </w:r>
      <w:proofErr w:type="spellEnd"/>
      <w:r>
        <w:t xml:space="preserve"> Propheten/ und die zu euch kommen in </w:t>
      </w:r>
      <w:proofErr w:type="spellStart"/>
      <w:r>
        <w:t>klaydern</w:t>
      </w:r>
      <w:proofErr w:type="spellEnd"/>
      <w:r>
        <w:t xml:space="preserve"> der schaff innen </w:t>
      </w:r>
      <w:proofErr w:type="spellStart"/>
      <w:r>
        <w:t>seynd</w:t>
      </w:r>
      <w:proofErr w:type="spellEnd"/>
      <w:r>
        <w:t xml:space="preserve"> sy aber </w:t>
      </w:r>
      <w:proofErr w:type="spellStart"/>
      <w:r>
        <w:t>reyssend</w:t>
      </w:r>
      <w:proofErr w:type="spellEnd"/>
      <w:r>
        <w:t xml:space="preserve"> </w:t>
      </w:r>
      <w:proofErr w:type="spellStart"/>
      <w:r>
        <w:t>wolff</w:t>
      </w:r>
      <w:proofErr w:type="spellEnd"/>
      <w:r>
        <w:t xml:space="preserve">/ </w:t>
      </w:r>
      <w:proofErr w:type="spellStart"/>
      <w:r>
        <w:t>jr</w:t>
      </w:r>
      <w:proofErr w:type="spellEnd"/>
      <w:r>
        <w:t xml:space="preserve"> </w:t>
      </w:r>
      <w:proofErr w:type="spellStart"/>
      <w:r>
        <w:t>werdt</w:t>
      </w:r>
      <w:proofErr w:type="spellEnd"/>
      <w:r>
        <w:t xml:space="preserve"> sy erkennen an </w:t>
      </w:r>
      <w:proofErr w:type="spellStart"/>
      <w:r>
        <w:t>jren</w:t>
      </w:r>
      <w:proofErr w:type="spellEnd"/>
      <w:r>
        <w:t xml:space="preserve"> </w:t>
      </w:r>
      <w:proofErr w:type="spellStart"/>
      <w:r>
        <w:t>früchten</w:t>
      </w:r>
      <w:proofErr w:type="spellEnd"/>
      <w:r>
        <w:t xml:space="preserve">/ wer aber die </w:t>
      </w:r>
      <w:proofErr w:type="spellStart"/>
      <w:r>
        <w:t>reyssenden</w:t>
      </w:r>
      <w:proofErr w:type="spellEnd"/>
      <w:r>
        <w:t xml:space="preserve"> </w:t>
      </w:r>
      <w:proofErr w:type="spellStart"/>
      <w:r>
        <w:t>wolff</w:t>
      </w:r>
      <w:proofErr w:type="spellEnd"/>
      <w:r>
        <w:t xml:space="preserve"> </w:t>
      </w:r>
      <w:proofErr w:type="spellStart"/>
      <w:r>
        <w:t>seynd</w:t>
      </w:r>
      <w:proofErr w:type="spellEnd"/>
      <w:r>
        <w:t xml:space="preserve">/ </w:t>
      </w:r>
      <w:proofErr w:type="spellStart"/>
      <w:r>
        <w:t>daruon</w:t>
      </w:r>
      <w:proofErr w:type="spellEnd"/>
      <w:r>
        <w:t xml:space="preserve"> </w:t>
      </w:r>
      <w:proofErr w:type="spellStart"/>
      <w:r>
        <w:t>schreybt</w:t>
      </w:r>
      <w:proofErr w:type="spellEnd"/>
      <w:r>
        <w:t xml:space="preserve"> Paul .i. </w:t>
      </w:r>
      <w:proofErr w:type="spellStart"/>
      <w:r>
        <w:t>Thomo</w:t>
      </w:r>
      <w:proofErr w:type="spellEnd"/>
      <w:r>
        <w:t xml:space="preserve"> .4. Der </w:t>
      </w:r>
      <w:proofErr w:type="spellStart"/>
      <w:r>
        <w:t>gayst</w:t>
      </w:r>
      <w:proofErr w:type="spellEnd"/>
      <w:r>
        <w:t xml:space="preserve"> sagt </w:t>
      </w:r>
      <w:proofErr w:type="spellStart"/>
      <w:r>
        <w:t>klerlich</w:t>
      </w:r>
      <w:proofErr w:type="spellEnd"/>
      <w:r>
        <w:t xml:space="preserve">/ das an </w:t>
      </w:r>
      <w:proofErr w:type="spellStart"/>
      <w:r>
        <w:t>letsten</w:t>
      </w:r>
      <w:proofErr w:type="spellEnd"/>
      <w:r>
        <w:t xml:space="preserve"> </w:t>
      </w:r>
      <w:proofErr w:type="spellStart"/>
      <w:r>
        <w:t>zeytten</w:t>
      </w:r>
      <w:proofErr w:type="spellEnd"/>
      <w:r>
        <w:t xml:space="preserve"> </w:t>
      </w:r>
      <w:proofErr w:type="spellStart"/>
      <w:r>
        <w:t>etlich</w:t>
      </w:r>
      <w:proofErr w:type="spellEnd"/>
      <w:r>
        <w:t xml:space="preserve"> werden vom glauben </w:t>
      </w:r>
      <w:proofErr w:type="spellStart"/>
      <w:r>
        <w:t>tretten</w:t>
      </w:r>
      <w:proofErr w:type="spellEnd"/>
      <w:r>
        <w:t xml:space="preserve">/ und achten </w:t>
      </w:r>
      <w:proofErr w:type="spellStart"/>
      <w:r>
        <w:t>auff</w:t>
      </w:r>
      <w:proofErr w:type="spellEnd"/>
      <w:r>
        <w:t xml:space="preserve"> die irrigen </w:t>
      </w:r>
      <w:proofErr w:type="spellStart"/>
      <w:r>
        <w:t>gayst</w:t>
      </w:r>
      <w:proofErr w:type="spellEnd"/>
      <w:r>
        <w:t xml:space="preserve"> und leer der </w:t>
      </w:r>
      <w:proofErr w:type="spellStart"/>
      <w:r>
        <w:t>Teüffel</w:t>
      </w:r>
      <w:proofErr w:type="spellEnd"/>
      <w:r>
        <w:t xml:space="preserve">/ und durch die </w:t>
      </w:r>
      <w:proofErr w:type="spellStart"/>
      <w:r>
        <w:t>falschcen</w:t>
      </w:r>
      <w:proofErr w:type="spellEnd"/>
      <w:r>
        <w:t xml:space="preserve"> </w:t>
      </w:r>
      <w:proofErr w:type="spellStart"/>
      <w:r>
        <w:t>thetter</w:t>
      </w:r>
      <w:proofErr w:type="spellEnd"/>
      <w:r>
        <w:t xml:space="preserve"> in </w:t>
      </w:r>
      <w:proofErr w:type="spellStart"/>
      <w:r>
        <w:t>gleichßnereyy</w:t>
      </w:r>
      <w:proofErr w:type="spellEnd"/>
      <w:r>
        <w:t xml:space="preserve">. Nun wenn man anders Predigt wenn das </w:t>
      </w:r>
      <w:proofErr w:type="spellStart"/>
      <w:r>
        <w:t>Euangelii</w:t>
      </w:r>
      <w:proofErr w:type="spellEnd"/>
      <w:r>
        <w:t xml:space="preserve"> und die </w:t>
      </w:r>
      <w:proofErr w:type="spellStart"/>
      <w:r>
        <w:t>krafft</w:t>
      </w:r>
      <w:proofErr w:type="spellEnd"/>
      <w:r>
        <w:t xml:space="preserve"> des </w:t>
      </w:r>
      <w:proofErr w:type="spellStart"/>
      <w:r>
        <w:t>Euangelii</w:t>
      </w:r>
      <w:proofErr w:type="spellEnd"/>
      <w:r>
        <w:t xml:space="preserve">/ das ist nemlich </w:t>
      </w:r>
      <w:proofErr w:type="spellStart"/>
      <w:r>
        <w:t>verzeychung</w:t>
      </w:r>
      <w:proofErr w:type="spellEnd"/>
      <w:r>
        <w:t xml:space="preserve">/ </w:t>
      </w:r>
      <w:proofErr w:type="spellStart"/>
      <w:r>
        <w:t>vergebung</w:t>
      </w:r>
      <w:proofErr w:type="spellEnd"/>
      <w:r>
        <w:t xml:space="preserve">/ der </w:t>
      </w:r>
      <w:proofErr w:type="spellStart"/>
      <w:r>
        <w:t>sünd</w:t>
      </w:r>
      <w:proofErr w:type="spellEnd"/>
      <w:r>
        <w:t xml:space="preserve">/ in </w:t>
      </w:r>
      <w:proofErr w:type="spellStart"/>
      <w:r>
        <w:t>Jhesu</w:t>
      </w:r>
      <w:proofErr w:type="spellEnd"/>
      <w:r>
        <w:t xml:space="preserve"> Christo/ wenn es </w:t>
      </w:r>
      <w:proofErr w:type="spellStart"/>
      <w:r>
        <w:t>steet</w:t>
      </w:r>
      <w:proofErr w:type="spellEnd"/>
      <w:r>
        <w:t xml:space="preserve"> </w:t>
      </w:r>
      <w:proofErr w:type="spellStart"/>
      <w:r>
        <w:t>geschriben</w:t>
      </w:r>
      <w:proofErr w:type="spellEnd"/>
      <w:r>
        <w:t xml:space="preserve"> Math. 17. das ist mein lieber </w:t>
      </w:r>
      <w:proofErr w:type="spellStart"/>
      <w:r>
        <w:t>sun</w:t>
      </w:r>
      <w:proofErr w:type="spellEnd"/>
      <w:r>
        <w:t xml:space="preserve">/ in </w:t>
      </w:r>
      <w:proofErr w:type="spellStart"/>
      <w:r>
        <w:t>wölchem</w:t>
      </w:r>
      <w:proofErr w:type="spellEnd"/>
      <w:r>
        <w:t xml:space="preserve"> ich </w:t>
      </w:r>
      <w:proofErr w:type="spellStart"/>
      <w:r>
        <w:t>ain</w:t>
      </w:r>
      <w:proofErr w:type="spellEnd"/>
      <w:r>
        <w:t xml:space="preserve"> </w:t>
      </w:r>
      <w:proofErr w:type="spellStart"/>
      <w:r>
        <w:t>wolgefallen</w:t>
      </w:r>
      <w:proofErr w:type="spellEnd"/>
      <w:r>
        <w:t xml:space="preserve"> hab den </w:t>
      </w:r>
      <w:proofErr w:type="spellStart"/>
      <w:r>
        <w:t>solt</w:t>
      </w:r>
      <w:proofErr w:type="spellEnd"/>
      <w:r>
        <w:t xml:space="preserve"> </w:t>
      </w:r>
      <w:proofErr w:type="spellStart"/>
      <w:r>
        <w:t>jr</w:t>
      </w:r>
      <w:proofErr w:type="spellEnd"/>
      <w:r>
        <w:t xml:space="preserve"> hören rc. Auch der </w:t>
      </w:r>
      <w:proofErr w:type="spellStart"/>
      <w:r>
        <w:t>gleychen</w:t>
      </w:r>
      <w:proofErr w:type="spellEnd"/>
      <w:r>
        <w:t xml:space="preserve"> am .5. buch </w:t>
      </w:r>
      <w:proofErr w:type="spellStart"/>
      <w:r>
        <w:t>Moysy</w:t>
      </w:r>
      <w:proofErr w:type="spellEnd"/>
      <w:r>
        <w:t xml:space="preserve"> am .4. </w:t>
      </w:r>
      <w:proofErr w:type="spellStart"/>
      <w:r>
        <w:t>cap</w:t>
      </w:r>
      <w:proofErr w:type="spellEnd"/>
      <w:r>
        <w:t xml:space="preserve">. </w:t>
      </w:r>
      <w:proofErr w:type="spellStart"/>
      <w:r>
        <w:t>jr</w:t>
      </w:r>
      <w:proofErr w:type="spellEnd"/>
      <w:r>
        <w:t xml:space="preserve"> </w:t>
      </w:r>
      <w:proofErr w:type="spellStart"/>
      <w:r>
        <w:t>solt</w:t>
      </w:r>
      <w:proofErr w:type="spellEnd"/>
      <w:r>
        <w:t xml:space="preserve"> nicht zu dem </w:t>
      </w:r>
      <w:proofErr w:type="spellStart"/>
      <w:r>
        <w:t>wort</w:t>
      </w:r>
      <w:proofErr w:type="spellEnd"/>
      <w:r>
        <w:t xml:space="preserve"> thun/ das ich euch sag und nicht </w:t>
      </w:r>
      <w:proofErr w:type="spellStart"/>
      <w:r>
        <w:t>daruon</w:t>
      </w:r>
      <w:proofErr w:type="spellEnd"/>
      <w:r>
        <w:t xml:space="preserve"> thun/ wenn das </w:t>
      </w:r>
      <w:proofErr w:type="spellStart"/>
      <w:r>
        <w:t>wort</w:t>
      </w:r>
      <w:proofErr w:type="spellEnd"/>
      <w:r>
        <w:t xml:space="preserve"> </w:t>
      </w:r>
      <w:proofErr w:type="spellStart"/>
      <w:r>
        <w:t>gottes</w:t>
      </w:r>
      <w:proofErr w:type="spellEnd"/>
      <w:r>
        <w:t xml:space="preserve"> </w:t>
      </w:r>
      <w:proofErr w:type="spellStart"/>
      <w:r>
        <w:t>solt</w:t>
      </w:r>
      <w:proofErr w:type="spellEnd"/>
      <w:r>
        <w:t xml:space="preserve"> frey seyn man </w:t>
      </w:r>
      <w:proofErr w:type="spellStart"/>
      <w:r>
        <w:t>solt</w:t>
      </w:r>
      <w:proofErr w:type="spellEnd"/>
      <w:r>
        <w:t xml:space="preserve"> </w:t>
      </w:r>
      <w:proofErr w:type="spellStart"/>
      <w:r>
        <w:t>nit</w:t>
      </w:r>
      <w:proofErr w:type="spellEnd"/>
      <w:r>
        <w:t xml:space="preserve"> </w:t>
      </w:r>
      <w:proofErr w:type="spellStart"/>
      <w:r>
        <w:t>menschen</w:t>
      </w:r>
      <w:proofErr w:type="spellEnd"/>
      <w:r>
        <w:t xml:space="preserve"> leer </w:t>
      </w:r>
      <w:proofErr w:type="spellStart"/>
      <w:r>
        <w:t>druntter</w:t>
      </w:r>
      <w:proofErr w:type="spellEnd"/>
      <w:r>
        <w:t xml:space="preserve"> mischen/ wie Paul sagt </w:t>
      </w:r>
      <w:proofErr w:type="spellStart"/>
      <w:r>
        <w:t>zun</w:t>
      </w:r>
      <w:proofErr w:type="spellEnd"/>
      <w:r>
        <w:t xml:space="preserve"> Galater am .i. So auch wir </w:t>
      </w:r>
      <w:proofErr w:type="spellStart"/>
      <w:r>
        <w:t>selbs</w:t>
      </w:r>
      <w:proofErr w:type="spellEnd"/>
      <w:r>
        <w:t xml:space="preserve"> oder </w:t>
      </w:r>
      <w:proofErr w:type="spellStart"/>
      <w:r>
        <w:t>ain</w:t>
      </w:r>
      <w:proofErr w:type="spellEnd"/>
      <w:r>
        <w:t xml:space="preserve"> Engel vom </w:t>
      </w:r>
      <w:proofErr w:type="spellStart"/>
      <w:r>
        <w:t>hymel</w:t>
      </w:r>
      <w:proofErr w:type="spellEnd"/>
      <w:r>
        <w:t xml:space="preserve">/ euch verkündiget über das wir euch verkündiget haben/ das sey im bann/ und wie wir gesagt haben das sag ich noch </w:t>
      </w:r>
      <w:proofErr w:type="spellStart"/>
      <w:r>
        <w:t>ain</w:t>
      </w:r>
      <w:proofErr w:type="spellEnd"/>
      <w:r>
        <w:t xml:space="preserve"> mall. So </w:t>
      </w:r>
      <w:proofErr w:type="spellStart"/>
      <w:r>
        <w:t>yemant</w:t>
      </w:r>
      <w:proofErr w:type="spellEnd"/>
      <w:r>
        <w:t xml:space="preserve"> verkündiget über das </w:t>
      </w:r>
      <w:proofErr w:type="spellStart"/>
      <w:r>
        <w:t>jr</w:t>
      </w:r>
      <w:proofErr w:type="spellEnd"/>
      <w:r>
        <w:t xml:space="preserve"> empfangen habt das sey im bann rc. wann </w:t>
      </w:r>
      <w:proofErr w:type="spellStart"/>
      <w:r>
        <w:t>jr</w:t>
      </w:r>
      <w:proofErr w:type="spellEnd"/>
      <w:r>
        <w:t xml:space="preserve"> </w:t>
      </w:r>
      <w:proofErr w:type="spellStart"/>
      <w:r>
        <w:t>solt</w:t>
      </w:r>
      <w:proofErr w:type="spellEnd"/>
      <w:r>
        <w:t xml:space="preserve"> klärlich </w:t>
      </w:r>
      <w:proofErr w:type="spellStart"/>
      <w:r>
        <w:t>versten</w:t>
      </w:r>
      <w:proofErr w:type="spellEnd"/>
      <w:r>
        <w:t xml:space="preserve"> das </w:t>
      </w:r>
      <w:proofErr w:type="spellStart"/>
      <w:r>
        <w:t>kain</w:t>
      </w:r>
      <w:proofErr w:type="spellEnd"/>
      <w:r>
        <w:t xml:space="preserve"> </w:t>
      </w:r>
      <w:proofErr w:type="spellStart"/>
      <w:r>
        <w:t>mensch</w:t>
      </w:r>
      <w:proofErr w:type="spellEnd"/>
      <w:r>
        <w:t xml:space="preserve"> </w:t>
      </w:r>
      <w:proofErr w:type="spellStart"/>
      <w:r>
        <w:t>gewalt</w:t>
      </w:r>
      <w:proofErr w:type="spellEnd"/>
      <w:r>
        <w:t xml:space="preserve"> hat/ </w:t>
      </w:r>
      <w:proofErr w:type="spellStart"/>
      <w:r>
        <w:t>ain</w:t>
      </w:r>
      <w:proofErr w:type="spellEnd"/>
      <w:r>
        <w:t xml:space="preserve"> </w:t>
      </w:r>
      <w:proofErr w:type="spellStart"/>
      <w:r>
        <w:t>ainigen</w:t>
      </w:r>
      <w:proofErr w:type="spellEnd"/>
      <w:r>
        <w:t xml:space="preserve"> </w:t>
      </w:r>
      <w:proofErr w:type="spellStart"/>
      <w:r>
        <w:t>buchstaben</w:t>
      </w:r>
      <w:proofErr w:type="spellEnd"/>
      <w:r>
        <w:t xml:space="preserve"> vom </w:t>
      </w:r>
      <w:proofErr w:type="spellStart"/>
      <w:r>
        <w:t>Euangeli</w:t>
      </w:r>
      <w:proofErr w:type="spellEnd"/>
      <w:r>
        <w:t xml:space="preserve"> zuthun/ oder darzu thun. Noch sprechen die falschen </w:t>
      </w:r>
      <w:proofErr w:type="spellStart"/>
      <w:r>
        <w:t>propheten</w:t>
      </w:r>
      <w:proofErr w:type="spellEnd"/>
      <w:r>
        <w:t xml:space="preserve"> und die falschen leerer/ das </w:t>
      </w:r>
      <w:proofErr w:type="spellStart"/>
      <w:r>
        <w:t>seynd</w:t>
      </w:r>
      <w:proofErr w:type="spellEnd"/>
      <w:r>
        <w:t xml:space="preserve"> </w:t>
      </w:r>
      <w:proofErr w:type="spellStart"/>
      <w:r>
        <w:t>Barfüsser</w:t>
      </w:r>
      <w:proofErr w:type="spellEnd"/>
      <w:r>
        <w:t xml:space="preserve"> und die Franciscus </w:t>
      </w:r>
      <w:proofErr w:type="spellStart"/>
      <w:r>
        <w:t>brüder</w:t>
      </w:r>
      <w:proofErr w:type="spellEnd"/>
      <w:r>
        <w:t xml:space="preserve">/ und die Prediger/ und alle die wider das </w:t>
      </w:r>
      <w:proofErr w:type="spellStart"/>
      <w:r>
        <w:t>wort</w:t>
      </w:r>
      <w:proofErr w:type="spellEnd"/>
      <w:r>
        <w:t xml:space="preserve"> </w:t>
      </w:r>
      <w:proofErr w:type="spellStart"/>
      <w:r>
        <w:t>gottes</w:t>
      </w:r>
      <w:proofErr w:type="spellEnd"/>
      <w:r>
        <w:t xml:space="preserve"> </w:t>
      </w:r>
      <w:proofErr w:type="spellStart"/>
      <w:r>
        <w:t>seynd</w:t>
      </w:r>
      <w:proofErr w:type="spellEnd"/>
      <w:r>
        <w:t xml:space="preserve">. Der Bapst hab des macht/ das thun sy </w:t>
      </w:r>
      <w:proofErr w:type="spellStart"/>
      <w:r>
        <w:t>darumb</w:t>
      </w:r>
      <w:proofErr w:type="spellEnd"/>
      <w:r>
        <w:t xml:space="preserve"> das sy besorgen </w:t>
      </w:r>
      <w:proofErr w:type="spellStart"/>
      <w:r>
        <w:t>jr</w:t>
      </w:r>
      <w:proofErr w:type="spellEnd"/>
      <w:r>
        <w:t xml:space="preserve"> Regiment wer </w:t>
      </w:r>
      <w:proofErr w:type="spellStart"/>
      <w:r>
        <w:t>zergeen</w:t>
      </w:r>
      <w:proofErr w:type="spellEnd"/>
      <w:r>
        <w:t xml:space="preserve">/ dann den bauch haben sy zu </w:t>
      </w:r>
      <w:proofErr w:type="spellStart"/>
      <w:r>
        <w:t>ainem</w:t>
      </w:r>
      <w:proofErr w:type="spellEnd"/>
      <w:r>
        <w:t xml:space="preserve"> </w:t>
      </w:r>
      <w:proofErr w:type="spellStart"/>
      <w:r>
        <w:t>got</w:t>
      </w:r>
      <w:proofErr w:type="spellEnd"/>
      <w:r>
        <w:t xml:space="preserve"> </w:t>
      </w:r>
      <w:proofErr w:type="spellStart"/>
      <w:r>
        <w:t>ausserwölt</w:t>
      </w:r>
      <w:proofErr w:type="spellEnd"/>
      <w:r>
        <w:t xml:space="preserve">/ das selbig haben sy sorg er </w:t>
      </w:r>
      <w:proofErr w:type="spellStart"/>
      <w:r>
        <w:t>verschmach</w:t>
      </w:r>
      <w:proofErr w:type="spellEnd"/>
      <w:r>
        <w:t xml:space="preserve"> </w:t>
      </w:r>
      <w:proofErr w:type="spellStart"/>
      <w:r>
        <w:t>jn</w:t>
      </w:r>
      <w:proofErr w:type="spellEnd"/>
      <w:r>
        <w:t xml:space="preserve">/ </w:t>
      </w:r>
      <w:proofErr w:type="spellStart"/>
      <w:r>
        <w:t>darumb</w:t>
      </w:r>
      <w:proofErr w:type="spellEnd"/>
      <w:r>
        <w:t xml:space="preserve"> geben sy zu und hangen </w:t>
      </w:r>
      <w:proofErr w:type="spellStart"/>
      <w:r>
        <w:t>jm</w:t>
      </w:r>
      <w:proofErr w:type="spellEnd"/>
      <w:r>
        <w:t xml:space="preserve"> an. </w:t>
      </w:r>
      <w:proofErr w:type="spellStart"/>
      <w:r>
        <w:t>Hynwiderumb</w:t>
      </w:r>
      <w:proofErr w:type="spellEnd"/>
      <w:r>
        <w:t xml:space="preserve"> spricht der </w:t>
      </w:r>
      <w:proofErr w:type="spellStart"/>
      <w:r>
        <w:t>herr</w:t>
      </w:r>
      <w:proofErr w:type="spellEnd"/>
      <w:r>
        <w:t xml:space="preserve">/ Matthei. am. 6. </w:t>
      </w:r>
      <w:proofErr w:type="spellStart"/>
      <w:r>
        <w:t>Nyemandt</w:t>
      </w:r>
      <w:proofErr w:type="spellEnd"/>
      <w:r>
        <w:t xml:space="preserve"> </w:t>
      </w:r>
      <w:proofErr w:type="spellStart"/>
      <w:r>
        <w:t>kan</w:t>
      </w:r>
      <w:proofErr w:type="spellEnd"/>
      <w:r>
        <w:t xml:space="preserve"> </w:t>
      </w:r>
      <w:proofErr w:type="spellStart"/>
      <w:r>
        <w:t>zwayen</w:t>
      </w:r>
      <w:proofErr w:type="spellEnd"/>
      <w:r>
        <w:t xml:space="preserve"> </w:t>
      </w:r>
      <w:proofErr w:type="spellStart"/>
      <w:r>
        <w:t>herren</w:t>
      </w:r>
      <w:proofErr w:type="spellEnd"/>
      <w:r>
        <w:t xml:space="preserve"> dienen/ Dann </w:t>
      </w:r>
      <w:proofErr w:type="spellStart"/>
      <w:r>
        <w:t>aintweders</w:t>
      </w:r>
      <w:proofErr w:type="spellEnd"/>
      <w:r>
        <w:t xml:space="preserve"> er </w:t>
      </w:r>
      <w:proofErr w:type="spellStart"/>
      <w:r>
        <w:t>wirt</w:t>
      </w:r>
      <w:proofErr w:type="spellEnd"/>
      <w:r>
        <w:t xml:space="preserve"> hassen </w:t>
      </w:r>
      <w:proofErr w:type="spellStart"/>
      <w:r>
        <w:t>ainen</w:t>
      </w:r>
      <w:proofErr w:type="spellEnd"/>
      <w:r>
        <w:t xml:space="preserve">/ und </w:t>
      </w:r>
      <w:proofErr w:type="spellStart"/>
      <w:r>
        <w:t>wirt</w:t>
      </w:r>
      <w:proofErr w:type="spellEnd"/>
      <w:r>
        <w:t xml:space="preserve"> den andern liebhaben oder </w:t>
      </w:r>
      <w:proofErr w:type="spellStart"/>
      <w:r>
        <w:t>wirt</w:t>
      </w:r>
      <w:proofErr w:type="spellEnd"/>
      <w:r>
        <w:t xml:space="preserve"> bey </w:t>
      </w:r>
      <w:proofErr w:type="spellStart"/>
      <w:r>
        <w:t>ainem</w:t>
      </w:r>
      <w:proofErr w:type="spellEnd"/>
      <w:r>
        <w:t xml:space="preserve"> halten und den andern verachten/ Als </w:t>
      </w:r>
      <w:proofErr w:type="spellStart"/>
      <w:r>
        <w:t>yetzund</w:t>
      </w:r>
      <w:proofErr w:type="spellEnd"/>
      <w:r>
        <w:t xml:space="preserve"> thun die </w:t>
      </w:r>
      <w:proofErr w:type="spellStart"/>
      <w:r>
        <w:t>papisten</w:t>
      </w:r>
      <w:proofErr w:type="spellEnd"/>
      <w:r>
        <w:t xml:space="preserve"> und Münich und </w:t>
      </w:r>
      <w:proofErr w:type="spellStart"/>
      <w:r>
        <w:t>pfaffen</w:t>
      </w:r>
      <w:proofErr w:type="spellEnd"/>
      <w:r>
        <w:t xml:space="preserve">/ und alle die wider das </w:t>
      </w:r>
      <w:proofErr w:type="spellStart"/>
      <w:r>
        <w:t>wort</w:t>
      </w:r>
      <w:proofErr w:type="spellEnd"/>
      <w:r>
        <w:t xml:space="preserve"> </w:t>
      </w:r>
      <w:proofErr w:type="spellStart"/>
      <w:r>
        <w:t>gottes</w:t>
      </w:r>
      <w:proofErr w:type="spellEnd"/>
      <w:r>
        <w:t xml:space="preserve"> </w:t>
      </w:r>
      <w:proofErr w:type="spellStart"/>
      <w:r>
        <w:t>seynd</w:t>
      </w:r>
      <w:proofErr w:type="spellEnd"/>
      <w:r>
        <w:t xml:space="preserve">/ </w:t>
      </w:r>
      <w:proofErr w:type="spellStart"/>
      <w:r>
        <w:t>Auff</w:t>
      </w:r>
      <w:proofErr w:type="spellEnd"/>
      <w:r>
        <w:t xml:space="preserve"> das </w:t>
      </w:r>
      <w:proofErr w:type="spellStart"/>
      <w:r>
        <w:t>dz</w:t>
      </w:r>
      <w:proofErr w:type="spellEnd"/>
      <w:r>
        <w:t xml:space="preserve"> der </w:t>
      </w:r>
      <w:proofErr w:type="spellStart"/>
      <w:r>
        <w:t>spruch</w:t>
      </w:r>
      <w:proofErr w:type="spellEnd"/>
      <w:r>
        <w:t xml:space="preserve"> </w:t>
      </w:r>
      <w:proofErr w:type="spellStart"/>
      <w:r>
        <w:t>erfült</w:t>
      </w:r>
      <w:proofErr w:type="spellEnd"/>
      <w:r>
        <w:t xml:space="preserve"> </w:t>
      </w:r>
      <w:proofErr w:type="spellStart"/>
      <w:r>
        <w:t>werd</w:t>
      </w:r>
      <w:proofErr w:type="spellEnd"/>
      <w:r>
        <w:t xml:space="preserve">/ wie </w:t>
      </w:r>
      <w:proofErr w:type="spellStart"/>
      <w:r>
        <w:t>geschriben</w:t>
      </w:r>
      <w:proofErr w:type="spellEnd"/>
      <w:r>
        <w:t xml:space="preserve"> </w:t>
      </w:r>
      <w:proofErr w:type="spellStart"/>
      <w:r>
        <w:t>steet</w:t>
      </w:r>
      <w:proofErr w:type="spellEnd"/>
      <w:r>
        <w:t xml:space="preserve">. Esai. am. 28. </w:t>
      </w:r>
      <w:proofErr w:type="spellStart"/>
      <w:r>
        <w:t>Syhe</w:t>
      </w:r>
      <w:proofErr w:type="spellEnd"/>
      <w:r>
        <w:t xml:space="preserve"> da ich lege in </w:t>
      </w:r>
      <w:proofErr w:type="spellStart"/>
      <w:r>
        <w:t>sion</w:t>
      </w:r>
      <w:proofErr w:type="spellEnd"/>
      <w:r>
        <w:t xml:space="preserve"> </w:t>
      </w:r>
      <w:proofErr w:type="spellStart"/>
      <w:r>
        <w:t>ainen</w:t>
      </w:r>
      <w:proofErr w:type="spellEnd"/>
      <w:r>
        <w:t xml:space="preserve"> </w:t>
      </w:r>
      <w:proofErr w:type="spellStart"/>
      <w:r>
        <w:t>stain</w:t>
      </w:r>
      <w:proofErr w:type="spellEnd"/>
      <w:r>
        <w:t xml:space="preserve"> des </w:t>
      </w:r>
      <w:proofErr w:type="spellStart"/>
      <w:r>
        <w:t>auflauffs</w:t>
      </w:r>
      <w:proofErr w:type="spellEnd"/>
      <w:r>
        <w:t xml:space="preserve"> und </w:t>
      </w:r>
      <w:proofErr w:type="spellStart"/>
      <w:r>
        <w:t>ain</w:t>
      </w:r>
      <w:proofErr w:type="spellEnd"/>
      <w:r>
        <w:t xml:space="preserve"> </w:t>
      </w:r>
      <w:proofErr w:type="spellStart"/>
      <w:r>
        <w:t>felß</w:t>
      </w:r>
      <w:proofErr w:type="spellEnd"/>
      <w:r>
        <w:t xml:space="preserve"> des </w:t>
      </w:r>
      <w:proofErr w:type="spellStart"/>
      <w:r>
        <w:t>ergernus</w:t>
      </w:r>
      <w:proofErr w:type="spellEnd"/>
      <w:r>
        <w:t xml:space="preserve"> und wer an </w:t>
      </w:r>
      <w:proofErr w:type="spellStart"/>
      <w:r>
        <w:t>jn</w:t>
      </w:r>
      <w:proofErr w:type="spellEnd"/>
      <w:r>
        <w:t xml:space="preserve"> glaubt der soll </w:t>
      </w:r>
      <w:proofErr w:type="spellStart"/>
      <w:r>
        <w:t>nit</w:t>
      </w:r>
      <w:proofErr w:type="spellEnd"/>
      <w:r>
        <w:t xml:space="preserve"> zuschanden werden rc. wenn es </w:t>
      </w:r>
      <w:proofErr w:type="spellStart"/>
      <w:r>
        <w:t>wirt</w:t>
      </w:r>
      <w:proofErr w:type="spellEnd"/>
      <w:r>
        <w:t xml:space="preserve"> sy als </w:t>
      </w:r>
      <w:proofErr w:type="spellStart"/>
      <w:r>
        <w:t>nit</w:t>
      </w:r>
      <w:proofErr w:type="spellEnd"/>
      <w:r>
        <w:t xml:space="preserve"> </w:t>
      </w:r>
      <w:proofErr w:type="spellStart"/>
      <w:r>
        <w:t>helffen</w:t>
      </w:r>
      <w:proofErr w:type="spellEnd"/>
      <w:r>
        <w:t xml:space="preserve"> werden/ wie hart sy </w:t>
      </w:r>
      <w:proofErr w:type="spellStart"/>
      <w:r>
        <w:t>darwider</w:t>
      </w:r>
      <w:proofErr w:type="spellEnd"/>
      <w:r>
        <w:t xml:space="preserve"> seyn </w:t>
      </w:r>
      <w:proofErr w:type="spellStart"/>
      <w:r>
        <w:t>jr</w:t>
      </w:r>
      <w:proofErr w:type="spellEnd"/>
      <w:r>
        <w:t xml:space="preserve"> </w:t>
      </w:r>
      <w:proofErr w:type="spellStart"/>
      <w:r>
        <w:t>sach</w:t>
      </w:r>
      <w:proofErr w:type="spellEnd"/>
      <w:r>
        <w:t xml:space="preserve"> muß zu </w:t>
      </w:r>
      <w:proofErr w:type="spellStart"/>
      <w:r>
        <w:t>boden</w:t>
      </w:r>
      <w:proofErr w:type="spellEnd"/>
      <w:r>
        <w:t xml:space="preserve"> </w:t>
      </w:r>
      <w:proofErr w:type="spellStart"/>
      <w:r>
        <w:t>geen</w:t>
      </w:r>
      <w:proofErr w:type="spellEnd"/>
      <w:r>
        <w:t xml:space="preserve">/ wenn Christus spricht </w:t>
      </w:r>
      <w:proofErr w:type="spellStart"/>
      <w:r>
        <w:t>Mathei</w:t>
      </w:r>
      <w:proofErr w:type="spellEnd"/>
      <w:r>
        <w:t xml:space="preserve"> am .24. </w:t>
      </w:r>
      <w:proofErr w:type="spellStart"/>
      <w:r>
        <w:t>Hymel</w:t>
      </w:r>
      <w:proofErr w:type="spellEnd"/>
      <w:r>
        <w:t xml:space="preserve"> und erden werden </w:t>
      </w:r>
      <w:proofErr w:type="spellStart"/>
      <w:r>
        <w:t>zergeen</w:t>
      </w:r>
      <w:proofErr w:type="spellEnd"/>
      <w:r>
        <w:t xml:space="preserve">/ aber mein </w:t>
      </w:r>
      <w:proofErr w:type="spellStart"/>
      <w:r>
        <w:t>wort</w:t>
      </w:r>
      <w:proofErr w:type="spellEnd"/>
      <w:r>
        <w:t xml:space="preserve"> </w:t>
      </w:r>
      <w:proofErr w:type="spellStart"/>
      <w:r>
        <w:t>wirt</w:t>
      </w:r>
      <w:proofErr w:type="spellEnd"/>
      <w:r>
        <w:t xml:space="preserve"> </w:t>
      </w:r>
      <w:proofErr w:type="spellStart"/>
      <w:r>
        <w:t>nit</w:t>
      </w:r>
      <w:proofErr w:type="spellEnd"/>
      <w:r>
        <w:t xml:space="preserve"> </w:t>
      </w:r>
      <w:proofErr w:type="spellStart"/>
      <w:r>
        <w:t>zergeen</w:t>
      </w:r>
      <w:proofErr w:type="spellEnd"/>
      <w:r>
        <w:t xml:space="preserve">/ </w:t>
      </w:r>
      <w:proofErr w:type="spellStart"/>
      <w:r>
        <w:t>Darumb</w:t>
      </w:r>
      <w:proofErr w:type="spellEnd"/>
      <w:r>
        <w:t xml:space="preserve"> soll wir allen unsern </w:t>
      </w:r>
      <w:proofErr w:type="spellStart"/>
      <w:r>
        <w:t>vertrawen</w:t>
      </w:r>
      <w:proofErr w:type="spellEnd"/>
      <w:r>
        <w:t xml:space="preserve"> zu Christo setzen/ er sey der/ der uns </w:t>
      </w:r>
      <w:proofErr w:type="spellStart"/>
      <w:r>
        <w:t>säligmacht</w:t>
      </w:r>
      <w:proofErr w:type="spellEnd"/>
      <w:r>
        <w:t xml:space="preserve"> on alle zu thun der </w:t>
      </w:r>
      <w:proofErr w:type="spellStart"/>
      <w:r>
        <w:t>werck</w:t>
      </w:r>
      <w:proofErr w:type="spellEnd"/>
      <w:r>
        <w:t xml:space="preserve"> des </w:t>
      </w:r>
      <w:proofErr w:type="spellStart"/>
      <w:r>
        <w:t>gsetz</w:t>
      </w:r>
      <w:proofErr w:type="spellEnd"/>
      <w:r>
        <w:t xml:space="preserve">/ </w:t>
      </w:r>
      <w:proofErr w:type="spellStart"/>
      <w:r>
        <w:t>allain</w:t>
      </w:r>
      <w:proofErr w:type="spellEnd"/>
      <w:r>
        <w:t xml:space="preserve"> durch den glauben/ dann </w:t>
      </w:r>
      <w:proofErr w:type="spellStart"/>
      <w:r>
        <w:t>allain</w:t>
      </w:r>
      <w:proofErr w:type="spellEnd"/>
      <w:r>
        <w:t xml:space="preserve"> glaub/ lieb und </w:t>
      </w:r>
      <w:proofErr w:type="spellStart"/>
      <w:r>
        <w:t>hoffnung</w:t>
      </w:r>
      <w:proofErr w:type="spellEnd"/>
      <w:r>
        <w:t xml:space="preserve"> die wir zu Christo haben die macht uns </w:t>
      </w:r>
      <w:proofErr w:type="spellStart"/>
      <w:r>
        <w:t>sälig</w:t>
      </w:r>
      <w:proofErr w:type="spellEnd"/>
      <w:r>
        <w:t xml:space="preserve">/ denn es </w:t>
      </w:r>
      <w:proofErr w:type="spellStart"/>
      <w:r>
        <w:t>steet</w:t>
      </w:r>
      <w:proofErr w:type="spellEnd"/>
      <w:r>
        <w:t xml:space="preserve"> </w:t>
      </w:r>
      <w:proofErr w:type="spellStart"/>
      <w:r>
        <w:t>geschriben</w:t>
      </w:r>
      <w:proofErr w:type="spellEnd"/>
      <w:r>
        <w:t xml:space="preserve"> </w:t>
      </w:r>
      <w:proofErr w:type="spellStart"/>
      <w:r>
        <w:t>Esaie</w:t>
      </w:r>
      <w:proofErr w:type="spellEnd"/>
      <w:r>
        <w:t xml:space="preserve">. am. 28. Wer an </w:t>
      </w:r>
      <w:proofErr w:type="spellStart"/>
      <w:r>
        <w:t>jn</w:t>
      </w:r>
      <w:proofErr w:type="spellEnd"/>
      <w:r>
        <w:t xml:space="preserve"> glaubt/ der </w:t>
      </w:r>
      <w:proofErr w:type="spellStart"/>
      <w:r>
        <w:t>wirt</w:t>
      </w:r>
      <w:proofErr w:type="spellEnd"/>
      <w:r>
        <w:t xml:space="preserve"> </w:t>
      </w:r>
      <w:proofErr w:type="spellStart"/>
      <w:r>
        <w:t>nit</w:t>
      </w:r>
      <w:proofErr w:type="spellEnd"/>
      <w:r>
        <w:t xml:space="preserve"> zu schanden werden. Des selben </w:t>
      </w:r>
      <w:proofErr w:type="spellStart"/>
      <w:r>
        <w:t>gleychen</w:t>
      </w:r>
      <w:proofErr w:type="spellEnd"/>
      <w:r>
        <w:t xml:space="preserve"> </w:t>
      </w:r>
      <w:proofErr w:type="spellStart"/>
      <w:r>
        <w:t>Johelis</w:t>
      </w:r>
      <w:proofErr w:type="spellEnd"/>
      <w:r>
        <w:t xml:space="preserve"> am .2. Dann wer den </w:t>
      </w:r>
      <w:proofErr w:type="spellStart"/>
      <w:r>
        <w:t>namen</w:t>
      </w:r>
      <w:proofErr w:type="spellEnd"/>
      <w:r>
        <w:t xml:space="preserve"> des </w:t>
      </w:r>
      <w:proofErr w:type="spellStart"/>
      <w:r>
        <w:t>herren</w:t>
      </w:r>
      <w:proofErr w:type="spellEnd"/>
      <w:r>
        <w:t xml:space="preserve"> </w:t>
      </w:r>
      <w:proofErr w:type="spellStart"/>
      <w:r>
        <w:t>wirt</w:t>
      </w:r>
      <w:proofErr w:type="spellEnd"/>
      <w:r>
        <w:t xml:space="preserve"> an </w:t>
      </w:r>
      <w:proofErr w:type="spellStart"/>
      <w:r>
        <w:t>ruffen</w:t>
      </w:r>
      <w:proofErr w:type="spellEnd"/>
      <w:r>
        <w:t xml:space="preserve">/ </w:t>
      </w:r>
      <w:proofErr w:type="spellStart"/>
      <w:r>
        <w:t>solt</w:t>
      </w:r>
      <w:proofErr w:type="spellEnd"/>
      <w:r>
        <w:t xml:space="preserve"> </w:t>
      </w:r>
      <w:proofErr w:type="spellStart"/>
      <w:r>
        <w:t>sälig</w:t>
      </w:r>
      <w:proofErr w:type="spellEnd"/>
      <w:r>
        <w:t xml:space="preserve"> werden rc. Wie </w:t>
      </w:r>
      <w:proofErr w:type="spellStart"/>
      <w:r>
        <w:t>söllen</w:t>
      </w:r>
      <w:proofErr w:type="spellEnd"/>
      <w:r>
        <w:t xml:space="preserve"> sy </w:t>
      </w:r>
      <w:proofErr w:type="spellStart"/>
      <w:r>
        <w:t>jn</w:t>
      </w:r>
      <w:proofErr w:type="spellEnd"/>
      <w:r>
        <w:t xml:space="preserve"> aber </w:t>
      </w:r>
      <w:proofErr w:type="spellStart"/>
      <w:r>
        <w:t>anruffen</w:t>
      </w:r>
      <w:proofErr w:type="spellEnd"/>
      <w:r>
        <w:t xml:space="preserve">/ an den sy </w:t>
      </w:r>
      <w:proofErr w:type="spellStart"/>
      <w:r>
        <w:t>nit</w:t>
      </w:r>
      <w:proofErr w:type="spellEnd"/>
      <w:r>
        <w:t xml:space="preserve"> glauben/ das ist </w:t>
      </w:r>
      <w:proofErr w:type="spellStart"/>
      <w:r>
        <w:t>alß</w:t>
      </w:r>
      <w:proofErr w:type="spellEnd"/>
      <w:r>
        <w:t xml:space="preserve"> </w:t>
      </w:r>
      <w:proofErr w:type="spellStart"/>
      <w:r>
        <w:t>vil</w:t>
      </w:r>
      <w:proofErr w:type="spellEnd"/>
      <w:r>
        <w:t xml:space="preserve"> </w:t>
      </w:r>
      <w:proofErr w:type="spellStart"/>
      <w:r>
        <w:t>geredt</w:t>
      </w:r>
      <w:proofErr w:type="spellEnd"/>
      <w:r>
        <w:t xml:space="preserve">/ das sy </w:t>
      </w:r>
      <w:proofErr w:type="spellStart"/>
      <w:r>
        <w:t>jren</w:t>
      </w:r>
      <w:proofErr w:type="spellEnd"/>
      <w:r>
        <w:t xml:space="preserve"> </w:t>
      </w:r>
      <w:proofErr w:type="spellStart"/>
      <w:r>
        <w:t>trawen</w:t>
      </w:r>
      <w:proofErr w:type="spellEnd"/>
      <w:r>
        <w:t xml:space="preserve"> </w:t>
      </w:r>
      <w:proofErr w:type="spellStart"/>
      <w:r>
        <w:t>auff</w:t>
      </w:r>
      <w:proofErr w:type="spellEnd"/>
      <w:r>
        <w:t xml:space="preserve"> den </w:t>
      </w:r>
      <w:proofErr w:type="spellStart"/>
      <w:r>
        <w:t>menschen</w:t>
      </w:r>
      <w:proofErr w:type="spellEnd"/>
      <w:r>
        <w:t xml:space="preserve"> setzen Hie. am .17. Vermaledeyet sey der </w:t>
      </w:r>
      <w:proofErr w:type="spellStart"/>
      <w:r>
        <w:t>mensch</w:t>
      </w:r>
      <w:proofErr w:type="spellEnd"/>
      <w:r>
        <w:t xml:space="preserve"> der in den </w:t>
      </w:r>
      <w:proofErr w:type="spellStart"/>
      <w:r>
        <w:t>menschen</w:t>
      </w:r>
      <w:proofErr w:type="spellEnd"/>
      <w:r>
        <w:t xml:space="preserve"> sich verhofft und </w:t>
      </w:r>
      <w:proofErr w:type="spellStart"/>
      <w:r>
        <w:t>schaydet</w:t>
      </w:r>
      <w:proofErr w:type="spellEnd"/>
      <w:r>
        <w:t xml:space="preserve"> seyn </w:t>
      </w:r>
      <w:proofErr w:type="spellStart"/>
      <w:r>
        <w:t>hertz</w:t>
      </w:r>
      <w:proofErr w:type="spellEnd"/>
      <w:r>
        <w:t xml:space="preserve"> von dem </w:t>
      </w:r>
      <w:proofErr w:type="spellStart"/>
      <w:r>
        <w:t>herren</w:t>
      </w:r>
      <w:proofErr w:type="spellEnd"/>
      <w:r>
        <w:t xml:space="preserve"> rc. </w:t>
      </w:r>
      <w:proofErr w:type="spellStart"/>
      <w:r>
        <w:t>Yetzund</w:t>
      </w:r>
      <w:proofErr w:type="spellEnd"/>
      <w:r>
        <w:t xml:space="preserve"> </w:t>
      </w:r>
      <w:proofErr w:type="spellStart"/>
      <w:r>
        <w:t>solten</w:t>
      </w:r>
      <w:proofErr w:type="spellEnd"/>
      <w:r>
        <w:t xml:space="preserve"> </w:t>
      </w:r>
      <w:proofErr w:type="spellStart"/>
      <w:r>
        <w:t>billich</w:t>
      </w:r>
      <w:proofErr w:type="spellEnd"/>
      <w:r>
        <w:t xml:space="preserve"> erschrecken Münch/ und </w:t>
      </w:r>
      <w:proofErr w:type="spellStart"/>
      <w:r>
        <w:t>pfaffen</w:t>
      </w:r>
      <w:proofErr w:type="spellEnd"/>
      <w:r>
        <w:t xml:space="preserve"> und </w:t>
      </w:r>
      <w:proofErr w:type="spellStart"/>
      <w:r>
        <w:t>Nunnen</w:t>
      </w:r>
      <w:proofErr w:type="spellEnd"/>
      <w:r>
        <w:t xml:space="preserve"> und alle die wider das </w:t>
      </w:r>
      <w:proofErr w:type="spellStart"/>
      <w:r>
        <w:t>wort</w:t>
      </w:r>
      <w:proofErr w:type="spellEnd"/>
      <w:r>
        <w:t xml:space="preserve"> </w:t>
      </w:r>
      <w:proofErr w:type="spellStart"/>
      <w:r>
        <w:t>gottes</w:t>
      </w:r>
      <w:proofErr w:type="spellEnd"/>
      <w:r>
        <w:t xml:space="preserve"> seyn. Aber das </w:t>
      </w:r>
      <w:proofErr w:type="spellStart"/>
      <w:r>
        <w:t>haylig</w:t>
      </w:r>
      <w:proofErr w:type="spellEnd"/>
      <w:r>
        <w:t xml:space="preserve"> </w:t>
      </w:r>
      <w:proofErr w:type="spellStart"/>
      <w:r>
        <w:t>volck</w:t>
      </w:r>
      <w:proofErr w:type="spellEnd"/>
      <w:r>
        <w:t xml:space="preserve"> hat </w:t>
      </w:r>
      <w:proofErr w:type="spellStart"/>
      <w:r>
        <w:t>altzeyt</w:t>
      </w:r>
      <w:proofErr w:type="spellEnd"/>
      <w:r>
        <w:t xml:space="preserve"> wider die </w:t>
      </w:r>
      <w:proofErr w:type="spellStart"/>
      <w:r>
        <w:t>warhayt</w:t>
      </w:r>
      <w:proofErr w:type="spellEnd"/>
      <w:r>
        <w:t xml:space="preserve"> gestritten/ Es ist </w:t>
      </w:r>
      <w:proofErr w:type="spellStart"/>
      <w:r>
        <w:t>nye</w:t>
      </w:r>
      <w:proofErr w:type="spellEnd"/>
      <w:r>
        <w:t xml:space="preserve"> </w:t>
      </w:r>
      <w:proofErr w:type="spellStart"/>
      <w:r>
        <w:t>kain</w:t>
      </w:r>
      <w:proofErr w:type="spellEnd"/>
      <w:r>
        <w:t xml:space="preserve"> </w:t>
      </w:r>
      <w:proofErr w:type="spellStart"/>
      <w:r>
        <w:t>volck</w:t>
      </w:r>
      <w:proofErr w:type="spellEnd"/>
      <w:r>
        <w:t xml:space="preserve"> Christo </w:t>
      </w:r>
      <w:proofErr w:type="spellStart"/>
      <w:r>
        <w:t>feynder</w:t>
      </w:r>
      <w:proofErr w:type="spellEnd"/>
      <w:r>
        <w:t xml:space="preserve"> gewest wann die </w:t>
      </w:r>
      <w:proofErr w:type="spellStart"/>
      <w:r>
        <w:t>abgesünderten</w:t>
      </w:r>
      <w:proofErr w:type="spellEnd"/>
      <w:r>
        <w:t xml:space="preserve"> von der </w:t>
      </w:r>
      <w:proofErr w:type="spellStart"/>
      <w:r>
        <w:t>gemain</w:t>
      </w:r>
      <w:proofErr w:type="spellEnd"/>
      <w:r>
        <w:t xml:space="preserve"> O </w:t>
      </w:r>
      <w:proofErr w:type="spellStart"/>
      <w:r>
        <w:t>got</w:t>
      </w:r>
      <w:proofErr w:type="spellEnd"/>
      <w:r>
        <w:t xml:space="preserve"> wie lange </w:t>
      </w:r>
      <w:proofErr w:type="spellStart"/>
      <w:r>
        <w:t>zeyt</w:t>
      </w:r>
      <w:proofErr w:type="spellEnd"/>
      <w:r>
        <w:t xml:space="preserve"> hat man das </w:t>
      </w:r>
      <w:proofErr w:type="spellStart"/>
      <w:r>
        <w:t>volck</w:t>
      </w:r>
      <w:proofErr w:type="spellEnd"/>
      <w:r>
        <w:t xml:space="preserve"> müssen </w:t>
      </w:r>
      <w:proofErr w:type="spellStart"/>
      <w:r>
        <w:t>anbetten</w:t>
      </w:r>
      <w:proofErr w:type="spellEnd"/>
      <w:r>
        <w:t xml:space="preserve">/ das ist/ was sy uns gelernt haben das haben mir müssen thun ist </w:t>
      </w:r>
      <w:proofErr w:type="spellStart"/>
      <w:r>
        <w:t>gleych</w:t>
      </w:r>
      <w:proofErr w:type="spellEnd"/>
      <w:r>
        <w:t xml:space="preserve"> als </w:t>
      </w:r>
      <w:proofErr w:type="spellStart"/>
      <w:r>
        <w:t>vil</w:t>
      </w:r>
      <w:proofErr w:type="spellEnd"/>
      <w:r>
        <w:t xml:space="preserve">/ als </w:t>
      </w:r>
      <w:proofErr w:type="spellStart"/>
      <w:r>
        <w:t>hetten</w:t>
      </w:r>
      <w:proofErr w:type="spellEnd"/>
      <w:r>
        <w:t xml:space="preserve"> mirs müssen </w:t>
      </w:r>
      <w:proofErr w:type="spellStart"/>
      <w:r>
        <w:t>anbetten</w:t>
      </w:r>
      <w:proofErr w:type="spellEnd"/>
      <w:r>
        <w:t xml:space="preserve">/ </w:t>
      </w:r>
      <w:proofErr w:type="spellStart"/>
      <w:r>
        <w:t>darumb</w:t>
      </w:r>
      <w:proofErr w:type="spellEnd"/>
      <w:r>
        <w:t xml:space="preserve"> </w:t>
      </w:r>
      <w:proofErr w:type="spellStart"/>
      <w:r>
        <w:t>hüt</w:t>
      </w:r>
      <w:proofErr w:type="spellEnd"/>
      <w:r>
        <w:t xml:space="preserve"> euch vor </w:t>
      </w:r>
      <w:proofErr w:type="spellStart"/>
      <w:r>
        <w:t>jn</w:t>
      </w:r>
      <w:proofErr w:type="spellEnd"/>
      <w:r>
        <w:t xml:space="preserve">/ sy können euch </w:t>
      </w:r>
      <w:proofErr w:type="spellStart"/>
      <w:r>
        <w:t>nit</w:t>
      </w:r>
      <w:proofErr w:type="spellEnd"/>
      <w:r>
        <w:t xml:space="preserve"> </w:t>
      </w:r>
      <w:proofErr w:type="spellStart"/>
      <w:r>
        <w:t>helffen</w:t>
      </w:r>
      <w:proofErr w:type="spellEnd"/>
      <w:r>
        <w:t xml:space="preserve">/ sy und </w:t>
      </w:r>
      <w:proofErr w:type="spellStart"/>
      <w:r>
        <w:t>kain</w:t>
      </w:r>
      <w:proofErr w:type="spellEnd"/>
      <w:r>
        <w:t xml:space="preserve"> </w:t>
      </w:r>
      <w:proofErr w:type="spellStart"/>
      <w:r>
        <w:t>haylig</w:t>
      </w:r>
      <w:proofErr w:type="spellEnd"/>
      <w:r>
        <w:t xml:space="preserve"> </w:t>
      </w:r>
      <w:proofErr w:type="spellStart"/>
      <w:r>
        <w:t>nit</w:t>
      </w:r>
      <w:proofErr w:type="spellEnd"/>
      <w:r>
        <w:t xml:space="preserve">/ wann Christus war </w:t>
      </w:r>
      <w:proofErr w:type="spellStart"/>
      <w:r>
        <w:t>got</w:t>
      </w:r>
      <w:proofErr w:type="spellEnd"/>
      <w:r>
        <w:t xml:space="preserve"> und </w:t>
      </w:r>
      <w:proofErr w:type="spellStart"/>
      <w:r>
        <w:t>mensch</w:t>
      </w:r>
      <w:proofErr w:type="spellEnd"/>
      <w:r>
        <w:t xml:space="preserve">/ sollen mir </w:t>
      </w:r>
      <w:proofErr w:type="spellStart"/>
      <w:r>
        <w:t>allain</w:t>
      </w:r>
      <w:proofErr w:type="spellEnd"/>
      <w:r>
        <w:t xml:space="preserve"> </w:t>
      </w:r>
      <w:proofErr w:type="spellStart"/>
      <w:r>
        <w:t>eeren</w:t>
      </w:r>
      <w:proofErr w:type="spellEnd"/>
      <w:r>
        <w:t xml:space="preserve"> und </w:t>
      </w:r>
      <w:proofErr w:type="spellStart"/>
      <w:r>
        <w:t>anbetten</w:t>
      </w:r>
      <w:proofErr w:type="spellEnd"/>
      <w:r>
        <w:t xml:space="preserve"> Joan. am .4. Die waren </w:t>
      </w:r>
      <w:proofErr w:type="spellStart"/>
      <w:r>
        <w:t>anbeter</w:t>
      </w:r>
      <w:proofErr w:type="spellEnd"/>
      <w:r>
        <w:t xml:space="preserve"> wer den </w:t>
      </w:r>
      <w:proofErr w:type="spellStart"/>
      <w:r>
        <w:t>vatter</w:t>
      </w:r>
      <w:proofErr w:type="spellEnd"/>
      <w:r>
        <w:t xml:space="preserve"> anbeten im </w:t>
      </w:r>
      <w:proofErr w:type="spellStart"/>
      <w:r>
        <w:t>gayst</w:t>
      </w:r>
      <w:proofErr w:type="spellEnd"/>
      <w:r>
        <w:t xml:space="preserve"> und in der </w:t>
      </w:r>
      <w:proofErr w:type="spellStart"/>
      <w:r>
        <w:t>warhayt</w:t>
      </w:r>
      <w:proofErr w:type="spellEnd"/>
      <w:r>
        <w:t xml:space="preserve">/ Denn der </w:t>
      </w:r>
      <w:proofErr w:type="spellStart"/>
      <w:r>
        <w:t>vatter</w:t>
      </w:r>
      <w:proofErr w:type="spellEnd"/>
      <w:r>
        <w:t xml:space="preserve"> will auch haben die </w:t>
      </w:r>
      <w:proofErr w:type="spellStart"/>
      <w:r>
        <w:t>jn</w:t>
      </w:r>
      <w:proofErr w:type="spellEnd"/>
      <w:r>
        <w:t xml:space="preserve"> auch also anbeten/ </w:t>
      </w:r>
      <w:proofErr w:type="spellStart"/>
      <w:r>
        <w:t>got</w:t>
      </w:r>
      <w:proofErr w:type="spellEnd"/>
      <w:r>
        <w:t xml:space="preserve"> ist </w:t>
      </w:r>
      <w:proofErr w:type="spellStart"/>
      <w:r>
        <w:t>ain</w:t>
      </w:r>
      <w:proofErr w:type="spellEnd"/>
      <w:r>
        <w:t xml:space="preserve"> </w:t>
      </w:r>
      <w:proofErr w:type="spellStart"/>
      <w:r>
        <w:t>gayst</w:t>
      </w:r>
      <w:proofErr w:type="spellEnd"/>
      <w:r>
        <w:t xml:space="preserve">/ und die </w:t>
      </w:r>
      <w:proofErr w:type="spellStart"/>
      <w:r>
        <w:t>jn</w:t>
      </w:r>
      <w:proofErr w:type="spellEnd"/>
      <w:r>
        <w:t xml:space="preserve"> anbeten die müssen </w:t>
      </w:r>
      <w:proofErr w:type="spellStart"/>
      <w:r>
        <w:t>jn</w:t>
      </w:r>
      <w:proofErr w:type="spellEnd"/>
      <w:r>
        <w:t xml:space="preserve"> im </w:t>
      </w:r>
      <w:proofErr w:type="spellStart"/>
      <w:r>
        <w:t>gayst</w:t>
      </w:r>
      <w:proofErr w:type="spellEnd"/>
      <w:r>
        <w:t xml:space="preserve"> und in der </w:t>
      </w:r>
      <w:proofErr w:type="spellStart"/>
      <w:r>
        <w:t>warhayt</w:t>
      </w:r>
      <w:proofErr w:type="spellEnd"/>
      <w:r>
        <w:t xml:space="preserve"> anbeten rc. </w:t>
      </w:r>
      <w:proofErr w:type="spellStart"/>
      <w:r>
        <w:t>Diser</w:t>
      </w:r>
      <w:proofErr w:type="spellEnd"/>
      <w:r>
        <w:t xml:space="preserve"> klarer </w:t>
      </w:r>
      <w:proofErr w:type="spellStart"/>
      <w:r>
        <w:t>spruch</w:t>
      </w:r>
      <w:proofErr w:type="spellEnd"/>
      <w:r>
        <w:t xml:space="preserve"> des </w:t>
      </w:r>
      <w:proofErr w:type="spellStart"/>
      <w:r>
        <w:t>wort</w:t>
      </w:r>
      <w:proofErr w:type="spellEnd"/>
      <w:r>
        <w:t xml:space="preserve"> </w:t>
      </w:r>
      <w:proofErr w:type="spellStart"/>
      <w:r>
        <w:t>gottes</w:t>
      </w:r>
      <w:proofErr w:type="spellEnd"/>
      <w:r>
        <w:t xml:space="preserve"> ist wider alle </w:t>
      </w:r>
      <w:proofErr w:type="spellStart"/>
      <w:r>
        <w:t>abgöterey</w:t>
      </w:r>
      <w:proofErr w:type="spellEnd"/>
      <w:r>
        <w:t xml:space="preserve">/ und falsch </w:t>
      </w:r>
      <w:proofErr w:type="spellStart"/>
      <w:r>
        <w:t>anbeter</w:t>
      </w:r>
      <w:proofErr w:type="spellEnd"/>
      <w:r>
        <w:t xml:space="preserve"> Esa .65. gesagt Es soll geschehen </w:t>
      </w:r>
      <w:proofErr w:type="spellStart"/>
      <w:r>
        <w:t>Ee</w:t>
      </w:r>
      <w:proofErr w:type="spellEnd"/>
      <w:r>
        <w:t xml:space="preserve"> dann sy </w:t>
      </w:r>
      <w:proofErr w:type="spellStart"/>
      <w:r>
        <w:t>ruffen</w:t>
      </w:r>
      <w:proofErr w:type="spellEnd"/>
      <w:r>
        <w:t xml:space="preserve">/ will ich </w:t>
      </w:r>
      <w:proofErr w:type="spellStart"/>
      <w:r>
        <w:t>jn</w:t>
      </w:r>
      <w:proofErr w:type="spellEnd"/>
      <w:r>
        <w:t xml:space="preserve"> </w:t>
      </w:r>
      <w:proofErr w:type="spellStart"/>
      <w:r>
        <w:t>antwurten</w:t>
      </w:r>
      <w:proofErr w:type="spellEnd"/>
      <w:r>
        <w:t xml:space="preserve"> und </w:t>
      </w:r>
      <w:proofErr w:type="spellStart"/>
      <w:r>
        <w:t>Ee</w:t>
      </w:r>
      <w:proofErr w:type="spellEnd"/>
      <w:r>
        <w:t xml:space="preserve"> das sy </w:t>
      </w:r>
      <w:proofErr w:type="spellStart"/>
      <w:r>
        <w:t>außreden</w:t>
      </w:r>
      <w:proofErr w:type="spellEnd"/>
      <w:r>
        <w:t xml:space="preserve">/ will ich sy erhören rc. Nit das der glaub oder wir das </w:t>
      </w:r>
      <w:proofErr w:type="spellStart"/>
      <w:r>
        <w:t>wirdig</w:t>
      </w:r>
      <w:proofErr w:type="spellEnd"/>
      <w:r>
        <w:t xml:space="preserve"> seyn/ sonder das er seyn </w:t>
      </w:r>
      <w:proofErr w:type="spellStart"/>
      <w:r>
        <w:t>unaußsprechliche</w:t>
      </w:r>
      <w:proofErr w:type="spellEnd"/>
      <w:r>
        <w:t xml:space="preserve"> </w:t>
      </w:r>
      <w:proofErr w:type="spellStart"/>
      <w:r>
        <w:t>güte</w:t>
      </w:r>
      <w:proofErr w:type="spellEnd"/>
      <w:r>
        <w:t xml:space="preserve">/ und willige </w:t>
      </w:r>
      <w:proofErr w:type="spellStart"/>
      <w:r>
        <w:t>genad</w:t>
      </w:r>
      <w:proofErr w:type="spellEnd"/>
      <w:r>
        <w:t xml:space="preserve"> </w:t>
      </w:r>
      <w:proofErr w:type="spellStart"/>
      <w:r>
        <w:t>erzaygen</w:t>
      </w:r>
      <w:proofErr w:type="spellEnd"/>
      <w:r>
        <w:t xml:space="preserve">/ das hat noch </w:t>
      </w:r>
      <w:proofErr w:type="spellStart"/>
      <w:r>
        <w:t>nye</w:t>
      </w:r>
      <w:proofErr w:type="spellEnd"/>
      <w:r>
        <w:t xml:space="preserve"> </w:t>
      </w:r>
      <w:proofErr w:type="spellStart"/>
      <w:r>
        <w:t>kain</w:t>
      </w:r>
      <w:proofErr w:type="spellEnd"/>
      <w:r>
        <w:t xml:space="preserve"> Bapst/ noch Bischoff/ noch Münch/ oder Pfaff </w:t>
      </w:r>
      <w:proofErr w:type="spellStart"/>
      <w:r>
        <w:t>thon</w:t>
      </w:r>
      <w:proofErr w:type="spellEnd"/>
      <w:r>
        <w:t xml:space="preserve">/ sonder </w:t>
      </w:r>
      <w:proofErr w:type="spellStart"/>
      <w:r>
        <w:t>allain</w:t>
      </w:r>
      <w:proofErr w:type="spellEnd"/>
      <w:r>
        <w:t xml:space="preserve"> gib gelt gib gelt/ </w:t>
      </w:r>
      <w:proofErr w:type="spellStart"/>
      <w:r>
        <w:t>wölcher</w:t>
      </w:r>
      <w:proofErr w:type="spellEnd"/>
      <w:r>
        <w:t xml:space="preserve"> </w:t>
      </w:r>
      <w:proofErr w:type="spellStart"/>
      <w:r>
        <w:t>nit</w:t>
      </w:r>
      <w:proofErr w:type="spellEnd"/>
      <w:r>
        <w:t xml:space="preserve"> gelt </w:t>
      </w:r>
      <w:proofErr w:type="spellStart"/>
      <w:r>
        <w:t>hatt</w:t>
      </w:r>
      <w:proofErr w:type="spellEnd"/>
      <w:r>
        <w:t xml:space="preserve"> wöllen geben/ dem selben haben sy </w:t>
      </w:r>
      <w:proofErr w:type="spellStart"/>
      <w:r>
        <w:t>verspert</w:t>
      </w:r>
      <w:proofErr w:type="spellEnd"/>
      <w:r>
        <w:t xml:space="preserve"> das </w:t>
      </w:r>
      <w:proofErr w:type="spellStart"/>
      <w:r>
        <w:t>hymelreych</w:t>
      </w:r>
      <w:proofErr w:type="spellEnd"/>
      <w:r>
        <w:t xml:space="preserve"> Als wie der </w:t>
      </w:r>
      <w:proofErr w:type="spellStart"/>
      <w:r>
        <w:t>herr</w:t>
      </w:r>
      <w:proofErr w:type="spellEnd"/>
      <w:r>
        <w:t xml:space="preserve"> spricht Math. am 23. Wee euch </w:t>
      </w:r>
      <w:proofErr w:type="spellStart"/>
      <w:r>
        <w:t>schrifftgelerten</w:t>
      </w:r>
      <w:proofErr w:type="spellEnd"/>
      <w:r>
        <w:t xml:space="preserve"> und </w:t>
      </w:r>
      <w:proofErr w:type="spellStart"/>
      <w:r>
        <w:t>phariseer</w:t>
      </w:r>
      <w:proofErr w:type="spellEnd"/>
      <w:r>
        <w:t xml:space="preserve">/ </w:t>
      </w:r>
      <w:proofErr w:type="spellStart"/>
      <w:r>
        <w:t>jr</w:t>
      </w:r>
      <w:proofErr w:type="spellEnd"/>
      <w:r>
        <w:t xml:space="preserve"> </w:t>
      </w:r>
      <w:proofErr w:type="spellStart"/>
      <w:r>
        <w:t>heuchler</w:t>
      </w:r>
      <w:proofErr w:type="spellEnd"/>
      <w:r>
        <w:t xml:space="preserve">/ die </w:t>
      </w:r>
      <w:proofErr w:type="spellStart"/>
      <w:r>
        <w:t>jr</w:t>
      </w:r>
      <w:proofErr w:type="spellEnd"/>
      <w:r>
        <w:t xml:space="preserve"> das </w:t>
      </w:r>
      <w:proofErr w:type="spellStart"/>
      <w:r>
        <w:t>hymelreych</w:t>
      </w:r>
      <w:proofErr w:type="spellEnd"/>
      <w:r>
        <w:t xml:space="preserve"> </w:t>
      </w:r>
      <w:proofErr w:type="spellStart"/>
      <w:r>
        <w:t>zuschlüst</w:t>
      </w:r>
      <w:proofErr w:type="spellEnd"/>
      <w:r>
        <w:t xml:space="preserve"> vor den </w:t>
      </w:r>
      <w:proofErr w:type="spellStart"/>
      <w:r>
        <w:t>menschen</w:t>
      </w:r>
      <w:proofErr w:type="spellEnd"/>
      <w:r>
        <w:t xml:space="preserve">/ </w:t>
      </w:r>
      <w:proofErr w:type="spellStart"/>
      <w:r>
        <w:t>jr</w:t>
      </w:r>
      <w:proofErr w:type="spellEnd"/>
      <w:r>
        <w:t xml:space="preserve"> </w:t>
      </w:r>
      <w:proofErr w:type="spellStart"/>
      <w:r>
        <w:t>kumpt</w:t>
      </w:r>
      <w:proofErr w:type="spellEnd"/>
      <w:r>
        <w:t xml:space="preserve"> </w:t>
      </w:r>
      <w:proofErr w:type="spellStart"/>
      <w:r>
        <w:t>nit</w:t>
      </w:r>
      <w:proofErr w:type="spellEnd"/>
      <w:r>
        <w:t xml:space="preserve"> </w:t>
      </w:r>
      <w:proofErr w:type="spellStart"/>
      <w:r>
        <w:t>hynein</w:t>
      </w:r>
      <w:proofErr w:type="spellEnd"/>
      <w:r>
        <w:t xml:space="preserve">/ und die hinein wöllen last </w:t>
      </w:r>
      <w:proofErr w:type="spellStart"/>
      <w:r>
        <w:t>jr</w:t>
      </w:r>
      <w:proofErr w:type="spellEnd"/>
      <w:r>
        <w:t xml:space="preserve"> </w:t>
      </w:r>
      <w:proofErr w:type="spellStart"/>
      <w:r>
        <w:t>nit</w:t>
      </w:r>
      <w:proofErr w:type="spellEnd"/>
      <w:r>
        <w:t xml:space="preserve"> </w:t>
      </w:r>
      <w:proofErr w:type="spellStart"/>
      <w:r>
        <w:t>hynein</w:t>
      </w:r>
      <w:proofErr w:type="spellEnd"/>
      <w:r>
        <w:t xml:space="preserve"> </w:t>
      </w:r>
      <w:proofErr w:type="spellStart"/>
      <w:r>
        <w:t>geen</w:t>
      </w:r>
      <w:proofErr w:type="spellEnd"/>
      <w:r>
        <w:t xml:space="preserve"> rc. Ich hoff aber es </w:t>
      </w:r>
      <w:proofErr w:type="spellStart"/>
      <w:r>
        <w:t>solt</w:t>
      </w:r>
      <w:proofErr w:type="spellEnd"/>
      <w:r>
        <w:t xml:space="preserve"> bald anders werden/ </w:t>
      </w:r>
      <w:proofErr w:type="spellStart"/>
      <w:r>
        <w:t>Dauid</w:t>
      </w:r>
      <w:proofErr w:type="spellEnd"/>
      <w:r>
        <w:t xml:space="preserve"> spricht im .63. Psal. Wann sy haben </w:t>
      </w:r>
      <w:proofErr w:type="spellStart"/>
      <w:r>
        <w:t>gescherpfft</w:t>
      </w:r>
      <w:proofErr w:type="spellEnd"/>
      <w:r>
        <w:t xml:space="preserve"> </w:t>
      </w:r>
      <w:proofErr w:type="spellStart"/>
      <w:r>
        <w:t>jr</w:t>
      </w:r>
      <w:proofErr w:type="spellEnd"/>
      <w:r>
        <w:t xml:space="preserve"> </w:t>
      </w:r>
      <w:proofErr w:type="spellStart"/>
      <w:r>
        <w:t>zungen</w:t>
      </w:r>
      <w:proofErr w:type="spellEnd"/>
      <w:r>
        <w:t xml:space="preserve"> als das </w:t>
      </w:r>
      <w:proofErr w:type="spellStart"/>
      <w:r>
        <w:t>schwert</w:t>
      </w:r>
      <w:proofErr w:type="spellEnd"/>
      <w:r>
        <w:t xml:space="preserve">/ sy </w:t>
      </w:r>
      <w:proofErr w:type="spellStart"/>
      <w:r>
        <w:t>hanben</w:t>
      </w:r>
      <w:proofErr w:type="spellEnd"/>
      <w:r>
        <w:t xml:space="preserve"> </w:t>
      </w:r>
      <w:proofErr w:type="spellStart"/>
      <w:r>
        <w:t>gespänet</w:t>
      </w:r>
      <w:proofErr w:type="spellEnd"/>
      <w:r>
        <w:t xml:space="preserve"> </w:t>
      </w:r>
      <w:proofErr w:type="spellStart"/>
      <w:r>
        <w:t>jren</w:t>
      </w:r>
      <w:proofErr w:type="spellEnd"/>
      <w:r>
        <w:t xml:space="preserve"> bogen/ </w:t>
      </w:r>
      <w:proofErr w:type="spellStart"/>
      <w:r>
        <w:t>ain</w:t>
      </w:r>
      <w:proofErr w:type="spellEnd"/>
      <w:r>
        <w:t xml:space="preserve"> </w:t>
      </w:r>
      <w:proofErr w:type="spellStart"/>
      <w:r>
        <w:t>bitters</w:t>
      </w:r>
      <w:proofErr w:type="spellEnd"/>
      <w:r>
        <w:t xml:space="preserve"> ding, das sy </w:t>
      </w:r>
      <w:proofErr w:type="spellStart"/>
      <w:r>
        <w:t>schüssen</w:t>
      </w:r>
      <w:proofErr w:type="spellEnd"/>
      <w:r>
        <w:t xml:space="preserve"> in </w:t>
      </w:r>
      <w:proofErr w:type="spellStart"/>
      <w:r>
        <w:t>verborgenhayt</w:t>
      </w:r>
      <w:proofErr w:type="spellEnd"/>
      <w:r>
        <w:t xml:space="preserve"> den </w:t>
      </w:r>
      <w:proofErr w:type="spellStart"/>
      <w:r>
        <w:t>unuermailigten</w:t>
      </w:r>
      <w:proofErr w:type="spellEnd"/>
      <w:r>
        <w:t xml:space="preserve"> rc. Das ist also </w:t>
      </w:r>
      <w:proofErr w:type="spellStart"/>
      <w:r>
        <w:t>vil</w:t>
      </w:r>
      <w:proofErr w:type="spellEnd"/>
      <w:r>
        <w:t xml:space="preserve"> </w:t>
      </w:r>
      <w:proofErr w:type="spellStart"/>
      <w:r>
        <w:t>geredt</w:t>
      </w:r>
      <w:proofErr w:type="spellEnd"/>
      <w:r>
        <w:t xml:space="preserve">/ das sy sich schier </w:t>
      </w:r>
      <w:proofErr w:type="spellStart"/>
      <w:r>
        <w:t>nymmer</w:t>
      </w:r>
      <w:proofErr w:type="spellEnd"/>
      <w:r>
        <w:t xml:space="preserve"> </w:t>
      </w:r>
      <w:proofErr w:type="spellStart"/>
      <w:r>
        <w:t>offenlich</w:t>
      </w:r>
      <w:proofErr w:type="spellEnd"/>
      <w:r>
        <w:t xml:space="preserve"> </w:t>
      </w:r>
      <w:proofErr w:type="spellStart"/>
      <w:r>
        <w:t>gerechen</w:t>
      </w:r>
      <w:proofErr w:type="spellEnd"/>
      <w:r>
        <w:t xml:space="preserve"> </w:t>
      </w:r>
      <w:proofErr w:type="spellStart"/>
      <w:r>
        <w:t>dörffen</w:t>
      </w:r>
      <w:proofErr w:type="spellEnd"/>
      <w:r>
        <w:t xml:space="preserve">/ nur als </w:t>
      </w:r>
      <w:proofErr w:type="spellStart"/>
      <w:r>
        <w:t>haimlich</w:t>
      </w:r>
      <w:proofErr w:type="spellEnd"/>
      <w:r>
        <w:t xml:space="preserve"> </w:t>
      </w:r>
      <w:proofErr w:type="spellStart"/>
      <w:r>
        <w:t>dückisch</w:t>
      </w:r>
      <w:proofErr w:type="spellEnd"/>
      <w:r>
        <w:t xml:space="preserve">/ Es </w:t>
      </w:r>
      <w:proofErr w:type="spellStart"/>
      <w:r>
        <w:t>wirt</w:t>
      </w:r>
      <w:proofErr w:type="spellEnd"/>
      <w:r>
        <w:t xml:space="preserve"> sy aber </w:t>
      </w:r>
      <w:proofErr w:type="spellStart"/>
      <w:r>
        <w:t>nit</w:t>
      </w:r>
      <w:proofErr w:type="spellEnd"/>
      <w:r>
        <w:t xml:space="preserve"> </w:t>
      </w:r>
      <w:proofErr w:type="spellStart"/>
      <w:r>
        <w:t>helffen</w:t>
      </w:r>
      <w:proofErr w:type="spellEnd"/>
      <w:r>
        <w:t xml:space="preserve"> werden/ Ezechiel .34. Wee den </w:t>
      </w:r>
      <w:proofErr w:type="spellStart"/>
      <w:r>
        <w:t>hyrten</w:t>
      </w:r>
      <w:proofErr w:type="spellEnd"/>
      <w:r>
        <w:t xml:space="preserve">/ die sich selber </w:t>
      </w:r>
      <w:proofErr w:type="spellStart"/>
      <w:r>
        <w:t>wayden</w:t>
      </w:r>
      <w:proofErr w:type="spellEnd"/>
      <w:r>
        <w:t xml:space="preserve">/ die </w:t>
      </w:r>
      <w:proofErr w:type="spellStart"/>
      <w:r>
        <w:t>nit</w:t>
      </w:r>
      <w:proofErr w:type="spellEnd"/>
      <w:r>
        <w:t xml:space="preserve"> die </w:t>
      </w:r>
      <w:proofErr w:type="spellStart"/>
      <w:r>
        <w:t>herd</w:t>
      </w:r>
      <w:proofErr w:type="spellEnd"/>
      <w:r>
        <w:t xml:space="preserve"> oder </w:t>
      </w:r>
      <w:proofErr w:type="spellStart"/>
      <w:r>
        <w:t>samblng</w:t>
      </w:r>
      <w:proofErr w:type="spellEnd"/>
      <w:r>
        <w:t xml:space="preserve"> der schaff suchen/ sonder sich </w:t>
      </w:r>
      <w:proofErr w:type="spellStart"/>
      <w:r>
        <w:t>selbs</w:t>
      </w:r>
      <w:proofErr w:type="spellEnd"/>
      <w:r>
        <w:t xml:space="preserve">/ </w:t>
      </w:r>
      <w:proofErr w:type="spellStart"/>
      <w:r>
        <w:t>Darumb</w:t>
      </w:r>
      <w:proofErr w:type="spellEnd"/>
      <w:r>
        <w:t xml:space="preserve"> will ich machen das die </w:t>
      </w:r>
      <w:proofErr w:type="spellStart"/>
      <w:r>
        <w:t>hyrten</w:t>
      </w:r>
      <w:proofErr w:type="spellEnd"/>
      <w:r>
        <w:t xml:space="preserve"> </w:t>
      </w:r>
      <w:proofErr w:type="spellStart"/>
      <w:r>
        <w:t>hinfüro</w:t>
      </w:r>
      <w:proofErr w:type="spellEnd"/>
      <w:r>
        <w:t xml:space="preserve">/ weder meine </w:t>
      </w:r>
      <w:proofErr w:type="spellStart"/>
      <w:r>
        <w:t>schäflein</w:t>
      </w:r>
      <w:proofErr w:type="spellEnd"/>
      <w:r>
        <w:t xml:space="preserve"> noch sich selber/ sollen </w:t>
      </w:r>
      <w:proofErr w:type="spellStart"/>
      <w:r>
        <w:t>speysen</w:t>
      </w:r>
      <w:proofErr w:type="spellEnd"/>
      <w:r>
        <w:t xml:space="preserve">/ und will mein schaff von </w:t>
      </w:r>
      <w:proofErr w:type="spellStart"/>
      <w:r>
        <w:t>jrem</w:t>
      </w:r>
      <w:proofErr w:type="spellEnd"/>
      <w:r>
        <w:t xml:space="preserve"> maul ledig machen/ Meyne </w:t>
      </w:r>
      <w:proofErr w:type="spellStart"/>
      <w:r>
        <w:t>schäflein</w:t>
      </w:r>
      <w:proofErr w:type="spellEnd"/>
      <w:r>
        <w:t xml:space="preserve"> sollen </w:t>
      </w:r>
      <w:proofErr w:type="spellStart"/>
      <w:r>
        <w:t>jn</w:t>
      </w:r>
      <w:proofErr w:type="spellEnd"/>
      <w:r>
        <w:t xml:space="preserve"> </w:t>
      </w:r>
      <w:proofErr w:type="spellStart"/>
      <w:r>
        <w:t>nitt</w:t>
      </w:r>
      <w:proofErr w:type="spellEnd"/>
      <w:r>
        <w:t xml:space="preserve"> </w:t>
      </w:r>
      <w:proofErr w:type="spellStart"/>
      <w:r>
        <w:t>mer</w:t>
      </w:r>
      <w:proofErr w:type="spellEnd"/>
      <w:r>
        <w:t xml:space="preserve"> zu </w:t>
      </w:r>
      <w:proofErr w:type="spellStart"/>
      <w:r>
        <w:t>ainer</w:t>
      </w:r>
      <w:proofErr w:type="spellEnd"/>
      <w:r>
        <w:t xml:space="preserve"> </w:t>
      </w:r>
      <w:proofErr w:type="spellStart"/>
      <w:r>
        <w:t>speyß</w:t>
      </w:r>
      <w:proofErr w:type="spellEnd"/>
      <w:r>
        <w:t xml:space="preserve"> seyn. Derhalben uns Christus </w:t>
      </w:r>
      <w:proofErr w:type="spellStart"/>
      <w:r>
        <w:t>nit</w:t>
      </w:r>
      <w:proofErr w:type="spellEnd"/>
      <w:r>
        <w:t xml:space="preserve"> vergebens hat gesagt Joan. 10. Meine schaff hören meine </w:t>
      </w:r>
      <w:proofErr w:type="spellStart"/>
      <w:r>
        <w:t>stymm</w:t>
      </w:r>
      <w:proofErr w:type="spellEnd"/>
      <w:r>
        <w:t xml:space="preserve">/ als </w:t>
      </w:r>
      <w:proofErr w:type="spellStart"/>
      <w:r>
        <w:t>wolt</w:t>
      </w:r>
      <w:proofErr w:type="spellEnd"/>
      <w:r>
        <w:t xml:space="preserve"> er sagen </w:t>
      </w:r>
      <w:proofErr w:type="spellStart"/>
      <w:r>
        <w:t>wölcher</w:t>
      </w:r>
      <w:proofErr w:type="spellEnd"/>
      <w:r>
        <w:t xml:space="preserve"> mein </w:t>
      </w:r>
      <w:proofErr w:type="spellStart"/>
      <w:r>
        <w:t>wort</w:t>
      </w:r>
      <w:proofErr w:type="spellEnd"/>
      <w:r>
        <w:t xml:space="preserve"> </w:t>
      </w:r>
      <w:proofErr w:type="spellStart"/>
      <w:r>
        <w:t>nit</w:t>
      </w:r>
      <w:proofErr w:type="spellEnd"/>
      <w:r>
        <w:t xml:space="preserve"> hört der ist </w:t>
      </w:r>
      <w:proofErr w:type="spellStart"/>
      <w:r>
        <w:t>nit</w:t>
      </w:r>
      <w:proofErr w:type="spellEnd"/>
      <w:r>
        <w:t xml:space="preserve"> mein schaff das wer uns genug gesagt/ wann mir uns daran </w:t>
      </w:r>
      <w:proofErr w:type="spellStart"/>
      <w:r>
        <w:t>keren</w:t>
      </w:r>
      <w:proofErr w:type="spellEnd"/>
      <w:r>
        <w:t xml:space="preserve"> </w:t>
      </w:r>
      <w:proofErr w:type="spellStart"/>
      <w:r>
        <w:t>wölten</w:t>
      </w:r>
      <w:proofErr w:type="spellEnd"/>
      <w:r>
        <w:t xml:space="preserve">/ </w:t>
      </w:r>
      <w:proofErr w:type="spellStart"/>
      <w:r>
        <w:t>darumb</w:t>
      </w:r>
      <w:proofErr w:type="spellEnd"/>
      <w:r>
        <w:t xml:space="preserve"> wer es von </w:t>
      </w:r>
      <w:proofErr w:type="spellStart"/>
      <w:r>
        <w:t>notten</w:t>
      </w:r>
      <w:proofErr w:type="spellEnd"/>
      <w:r>
        <w:t xml:space="preserve"> das </w:t>
      </w:r>
      <w:proofErr w:type="spellStart"/>
      <w:r>
        <w:t>ain</w:t>
      </w:r>
      <w:proofErr w:type="spellEnd"/>
      <w:r>
        <w:t xml:space="preserve"> </w:t>
      </w:r>
      <w:proofErr w:type="spellStart"/>
      <w:r>
        <w:t>yegklicher</w:t>
      </w:r>
      <w:proofErr w:type="spellEnd"/>
      <w:r>
        <w:t xml:space="preserve"> allen </w:t>
      </w:r>
      <w:proofErr w:type="spellStart"/>
      <w:r>
        <w:t>fleyß</w:t>
      </w:r>
      <w:proofErr w:type="spellEnd"/>
      <w:r>
        <w:t xml:space="preserve"> </w:t>
      </w:r>
      <w:proofErr w:type="spellStart"/>
      <w:r>
        <w:t>ankeret</w:t>
      </w:r>
      <w:proofErr w:type="spellEnd"/>
      <w:r>
        <w:t xml:space="preserve">/ als </w:t>
      </w:r>
      <w:proofErr w:type="spellStart"/>
      <w:r>
        <w:t>vil</w:t>
      </w:r>
      <w:proofErr w:type="spellEnd"/>
      <w:r>
        <w:t xml:space="preserve"> </w:t>
      </w:r>
      <w:proofErr w:type="spellStart"/>
      <w:r>
        <w:t>jm</w:t>
      </w:r>
      <w:proofErr w:type="spellEnd"/>
      <w:r>
        <w:t xml:space="preserve"> </w:t>
      </w:r>
      <w:proofErr w:type="spellStart"/>
      <w:r>
        <w:t>müglich</w:t>
      </w:r>
      <w:proofErr w:type="spellEnd"/>
      <w:r>
        <w:t xml:space="preserve"> wer/ ob dem </w:t>
      </w:r>
      <w:proofErr w:type="spellStart"/>
      <w:r>
        <w:t>wort</w:t>
      </w:r>
      <w:proofErr w:type="spellEnd"/>
      <w:r>
        <w:t xml:space="preserve"> </w:t>
      </w:r>
      <w:proofErr w:type="spellStart"/>
      <w:r>
        <w:t>gottes</w:t>
      </w:r>
      <w:proofErr w:type="spellEnd"/>
      <w:r>
        <w:t xml:space="preserve"> zuhalten/ wenn es ist </w:t>
      </w:r>
      <w:proofErr w:type="spellStart"/>
      <w:r>
        <w:t>aim</w:t>
      </w:r>
      <w:proofErr w:type="spellEnd"/>
      <w:r>
        <w:t xml:space="preserve"> </w:t>
      </w:r>
      <w:proofErr w:type="spellStart"/>
      <w:r>
        <w:t>yegklichen</w:t>
      </w:r>
      <w:proofErr w:type="spellEnd"/>
      <w:r>
        <w:t xml:space="preserve"> frey/ er sey </w:t>
      </w:r>
      <w:proofErr w:type="spellStart"/>
      <w:r>
        <w:t>Türck</w:t>
      </w:r>
      <w:proofErr w:type="spellEnd"/>
      <w:r>
        <w:t xml:space="preserve"> oder </w:t>
      </w:r>
      <w:proofErr w:type="spellStart"/>
      <w:r>
        <w:t>Hayd</w:t>
      </w:r>
      <w:proofErr w:type="spellEnd"/>
      <w:r>
        <w:t xml:space="preserve">/ es </w:t>
      </w:r>
      <w:proofErr w:type="spellStart"/>
      <w:r>
        <w:t>leydt</w:t>
      </w:r>
      <w:proofErr w:type="spellEnd"/>
      <w:r>
        <w:t xml:space="preserve"> </w:t>
      </w:r>
      <w:proofErr w:type="spellStart"/>
      <w:r>
        <w:t>nit</w:t>
      </w:r>
      <w:proofErr w:type="spellEnd"/>
      <w:r>
        <w:t xml:space="preserve"> an den </w:t>
      </w:r>
      <w:proofErr w:type="spellStart"/>
      <w:r>
        <w:t>geschmirpten</w:t>
      </w:r>
      <w:proofErr w:type="spellEnd"/>
      <w:r>
        <w:t xml:space="preserve"> </w:t>
      </w:r>
      <w:proofErr w:type="spellStart"/>
      <w:r>
        <w:t>pfaffen</w:t>
      </w:r>
      <w:proofErr w:type="spellEnd"/>
      <w:r>
        <w:t xml:space="preserve">/ wem sy es </w:t>
      </w:r>
      <w:proofErr w:type="spellStart"/>
      <w:r>
        <w:t>vergünnen</w:t>
      </w:r>
      <w:proofErr w:type="spellEnd"/>
      <w:r>
        <w:t xml:space="preserve">/ wann es </w:t>
      </w:r>
      <w:proofErr w:type="spellStart"/>
      <w:r>
        <w:t>steet</w:t>
      </w:r>
      <w:proofErr w:type="spellEnd"/>
      <w:r>
        <w:t xml:space="preserve"> </w:t>
      </w:r>
      <w:proofErr w:type="spellStart"/>
      <w:r>
        <w:t>geschriben</w:t>
      </w:r>
      <w:proofErr w:type="spellEnd"/>
      <w:r>
        <w:t xml:space="preserve"> Joan. 1. Und die seyn </w:t>
      </w:r>
      <w:proofErr w:type="spellStart"/>
      <w:r>
        <w:t>namen</w:t>
      </w:r>
      <w:proofErr w:type="spellEnd"/>
      <w:r>
        <w:t xml:space="preserve"> </w:t>
      </w:r>
      <w:proofErr w:type="spellStart"/>
      <w:r>
        <w:t>jn</w:t>
      </w:r>
      <w:proofErr w:type="spellEnd"/>
      <w:r>
        <w:t xml:space="preserve"> </w:t>
      </w:r>
      <w:proofErr w:type="spellStart"/>
      <w:r>
        <w:t>nit</w:t>
      </w:r>
      <w:proofErr w:type="spellEnd"/>
      <w:r>
        <w:t xml:space="preserve"> </w:t>
      </w:r>
      <w:proofErr w:type="spellStart"/>
      <w:r>
        <w:t>auff</w:t>
      </w:r>
      <w:proofErr w:type="spellEnd"/>
      <w:r>
        <w:t xml:space="preserve">/ wie </w:t>
      </w:r>
      <w:proofErr w:type="spellStart"/>
      <w:r>
        <w:t>vil</w:t>
      </w:r>
      <w:proofErr w:type="spellEnd"/>
      <w:r>
        <w:t xml:space="preserve"> </w:t>
      </w:r>
      <w:proofErr w:type="spellStart"/>
      <w:r>
        <w:t>jn</w:t>
      </w:r>
      <w:proofErr w:type="spellEnd"/>
      <w:r>
        <w:t xml:space="preserve"> aber </w:t>
      </w:r>
      <w:proofErr w:type="spellStart"/>
      <w:r>
        <w:t>auff</w:t>
      </w:r>
      <w:proofErr w:type="spellEnd"/>
      <w:r>
        <w:t xml:space="preserve"> </w:t>
      </w:r>
      <w:proofErr w:type="spellStart"/>
      <w:r>
        <w:t>namen</w:t>
      </w:r>
      <w:proofErr w:type="spellEnd"/>
      <w:r>
        <w:t xml:space="preserve"> den gab er macht </w:t>
      </w:r>
      <w:proofErr w:type="spellStart"/>
      <w:r>
        <w:t>gottes</w:t>
      </w:r>
      <w:proofErr w:type="spellEnd"/>
      <w:r>
        <w:t xml:space="preserve"> </w:t>
      </w:r>
      <w:proofErr w:type="spellStart"/>
      <w:r>
        <w:t>kinder</w:t>
      </w:r>
      <w:proofErr w:type="spellEnd"/>
      <w:r>
        <w:t xml:space="preserve"> zu </w:t>
      </w:r>
      <w:proofErr w:type="spellStart"/>
      <w:r>
        <w:t>weren</w:t>
      </w:r>
      <w:proofErr w:type="spellEnd"/>
      <w:r>
        <w:t xml:space="preserve">/ den die da an </w:t>
      </w:r>
      <w:proofErr w:type="spellStart"/>
      <w:r>
        <w:t>seynen</w:t>
      </w:r>
      <w:proofErr w:type="spellEnd"/>
      <w:r>
        <w:t xml:space="preserve"> </w:t>
      </w:r>
      <w:proofErr w:type="spellStart"/>
      <w:r>
        <w:t>namen</w:t>
      </w:r>
      <w:proofErr w:type="spellEnd"/>
      <w:r>
        <w:t xml:space="preserve"> glaubten rc. </w:t>
      </w:r>
      <w:proofErr w:type="spellStart"/>
      <w:r>
        <w:t>Darumb</w:t>
      </w:r>
      <w:proofErr w:type="spellEnd"/>
      <w:r>
        <w:t xml:space="preserve"> sagt uns Christus das ewig leben frey zu/ wenn wir </w:t>
      </w:r>
      <w:proofErr w:type="spellStart"/>
      <w:r>
        <w:t>jm</w:t>
      </w:r>
      <w:proofErr w:type="spellEnd"/>
      <w:r>
        <w:t xml:space="preserve"> nur glauben was er uns </w:t>
      </w:r>
      <w:proofErr w:type="spellStart"/>
      <w:r>
        <w:t>verhayssen</w:t>
      </w:r>
      <w:proofErr w:type="spellEnd"/>
      <w:r>
        <w:t xml:space="preserve"> hat/ das </w:t>
      </w:r>
      <w:proofErr w:type="spellStart"/>
      <w:r>
        <w:t>wirt</w:t>
      </w:r>
      <w:proofErr w:type="spellEnd"/>
      <w:r>
        <w:t xml:space="preserve"> er uns halten werden. Derhalben </w:t>
      </w:r>
      <w:proofErr w:type="spellStart"/>
      <w:r>
        <w:t>dörffen</w:t>
      </w:r>
      <w:proofErr w:type="spellEnd"/>
      <w:r>
        <w:t xml:space="preserve"> wir weder Bapst Bischof noch Cardinal. Darzu weder Münch noch </w:t>
      </w:r>
      <w:proofErr w:type="spellStart"/>
      <w:r>
        <w:t>pfaffen</w:t>
      </w:r>
      <w:proofErr w:type="spellEnd"/>
      <w:r>
        <w:t xml:space="preserve"> zu dem ewigen leben/ </w:t>
      </w:r>
      <w:proofErr w:type="spellStart"/>
      <w:r>
        <w:t>wa</w:t>
      </w:r>
      <w:proofErr w:type="spellEnd"/>
      <w:r>
        <w:t xml:space="preserve"> sy aber uns den rechten weg </w:t>
      </w:r>
      <w:proofErr w:type="spellStart"/>
      <w:r>
        <w:t>zaygten</w:t>
      </w:r>
      <w:proofErr w:type="spellEnd"/>
      <w:r>
        <w:t xml:space="preserve">/ Als wie Jo .1. </w:t>
      </w:r>
      <w:proofErr w:type="spellStart"/>
      <w:r>
        <w:t>Secht</w:t>
      </w:r>
      <w:proofErr w:type="spellEnd"/>
      <w:r>
        <w:t xml:space="preserve"> das </w:t>
      </w:r>
      <w:proofErr w:type="spellStart"/>
      <w:r>
        <w:t>lemlein</w:t>
      </w:r>
      <w:proofErr w:type="spellEnd"/>
      <w:r>
        <w:t xml:space="preserve"> </w:t>
      </w:r>
      <w:proofErr w:type="spellStart"/>
      <w:r>
        <w:t>gottes</w:t>
      </w:r>
      <w:proofErr w:type="spellEnd"/>
      <w:r>
        <w:t xml:space="preserve">/ </w:t>
      </w:r>
      <w:proofErr w:type="spellStart"/>
      <w:r>
        <w:t>wölches</w:t>
      </w:r>
      <w:proofErr w:type="spellEnd"/>
      <w:r>
        <w:t xml:space="preserve"> der </w:t>
      </w:r>
      <w:proofErr w:type="spellStart"/>
      <w:r>
        <w:t>welt</w:t>
      </w:r>
      <w:proofErr w:type="spellEnd"/>
      <w:r>
        <w:t xml:space="preserve"> </w:t>
      </w:r>
      <w:proofErr w:type="spellStart"/>
      <w:r>
        <w:t>sünd</w:t>
      </w:r>
      <w:proofErr w:type="spellEnd"/>
      <w:r>
        <w:t xml:space="preserve"> </w:t>
      </w:r>
      <w:proofErr w:type="spellStart"/>
      <w:r>
        <w:t>auff</w:t>
      </w:r>
      <w:proofErr w:type="spellEnd"/>
      <w:r>
        <w:t xml:space="preserve"> sich </w:t>
      </w:r>
      <w:proofErr w:type="spellStart"/>
      <w:r>
        <w:t>nympt</w:t>
      </w:r>
      <w:proofErr w:type="spellEnd"/>
      <w:r>
        <w:t xml:space="preserve">/ wann Christus </w:t>
      </w:r>
      <w:proofErr w:type="spellStart"/>
      <w:r>
        <w:t>hatt</w:t>
      </w:r>
      <w:proofErr w:type="spellEnd"/>
      <w:r>
        <w:t xml:space="preserve"> uns nichts </w:t>
      </w:r>
      <w:proofErr w:type="spellStart"/>
      <w:r>
        <w:t>beuolhen</w:t>
      </w:r>
      <w:proofErr w:type="spellEnd"/>
      <w:r>
        <w:t xml:space="preserve"> wenn sein </w:t>
      </w:r>
      <w:proofErr w:type="spellStart"/>
      <w:r>
        <w:t>wort</w:t>
      </w:r>
      <w:proofErr w:type="spellEnd"/>
      <w:r>
        <w:t xml:space="preserve"> zu verkünden/ als Mar. am 16. </w:t>
      </w:r>
      <w:proofErr w:type="spellStart"/>
      <w:r>
        <w:t>Geet</w:t>
      </w:r>
      <w:proofErr w:type="spellEnd"/>
      <w:r>
        <w:t xml:space="preserve"> hin in alle </w:t>
      </w:r>
      <w:proofErr w:type="spellStart"/>
      <w:r>
        <w:t>welt</w:t>
      </w:r>
      <w:proofErr w:type="spellEnd"/>
      <w:r>
        <w:t xml:space="preserve">/ und Predigt das </w:t>
      </w:r>
      <w:proofErr w:type="spellStart"/>
      <w:r>
        <w:t>Euangeli</w:t>
      </w:r>
      <w:proofErr w:type="spellEnd"/>
      <w:r>
        <w:t xml:space="preserve"> allen </w:t>
      </w:r>
      <w:proofErr w:type="spellStart"/>
      <w:r>
        <w:t>creaturen</w:t>
      </w:r>
      <w:proofErr w:type="spellEnd"/>
      <w:r>
        <w:t xml:space="preserve">/ wer glaubt und </w:t>
      </w:r>
      <w:proofErr w:type="spellStart"/>
      <w:r>
        <w:t>taufft</w:t>
      </w:r>
      <w:proofErr w:type="spellEnd"/>
      <w:r>
        <w:t xml:space="preserve"> </w:t>
      </w:r>
      <w:proofErr w:type="spellStart"/>
      <w:r>
        <w:t>wirt</w:t>
      </w:r>
      <w:proofErr w:type="spellEnd"/>
      <w:r>
        <w:t xml:space="preserve">/ der </w:t>
      </w:r>
      <w:proofErr w:type="spellStart"/>
      <w:r>
        <w:t>wirt</w:t>
      </w:r>
      <w:proofErr w:type="spellEnd"/>
      <w:r>
        <w:t xml:space="preserve"> </w:t>
      </w:r>
      <w:proofErr w:type="spellStart"/>
      <w:r>
        <w:t>sälig</w:t>
      </w:r>
      <w:proofErr w:type="spellEnd"/>
      <w:r>
        <w:t xml:space="preserve"> werden/ wer aber </w:t>
      </w:r>
      <w:proofErr w:type="spellStart"/>
      <w:r>
        <w:t>nit</w:t>
      </w:r>
      <w:proofErr w:type="spellEnd"/>
      <w:r>
        <w:t xml:space="preserve"> glaubt/ der </w:t>
      </w:r>
      <w:proofErr w:type="spellStart"/>
      <w:r>
        <w:t>wirdt</w:t>
      </w:r>
      <w:proofErr w:type="spellEnd"/>
      <w:r>
        <w:t xml:space="preserve"> </w:t>
      </w:r>
      <w:proofErr w:type="spellStart"/>
      <w:r>
        <w:t>verdampt</w:t>
      </w:r>
      <w:proofErr w:type="spellEnd"/>
      <w:r>
        <w:t xml:space="preserve"> werden rc. Wie </w:t>
      </w:r>
      <w:proofErr w:type="spellStart"/>
      <w:r>
        <w:t>wol</w:t>
      </w:r>
      <w:proofErr w:type="spellEnd"/>
      <w:r>
        <w:t xml:space="preserve"> uns Gott </w:t>
      </w:r>
      <w:proofErr w:type="spellStart"/>
      <w:r>
        <w:t>sunst</w:t>
      </w:r>
      <w:proofErr w:type="spellEnd"/>
      <w:r>
        <w:t xml:space="preserve"> nichts </w:t>
      </w:r>
      <w:proofErr w:type="spellStart"/>
      <w:r>
        <w:t>beuolhen</w:t>
      </w:r>
      <w:proofErr w:type="spellEnd"/>
      <w:r>
        <w:t xml:space="preserve"> hat/ dann sein </w:t>
      </w:r>
      <w:proofErr w:type="spellStart"/>
      <w:r>
        <w:t>wort</w:t>
      </w:r>
      <w:proofErr w:type="spellEnd"/>
      <w:r>
        <w:t xml:space="preserve"> zu predigen/ noch werden sy es </w:t>
      </w:r>
      <w:proofErr w:type="spellStart"/>
      <w:r>
        <w:t>nit</w:t>
      </w:r>
      <w:proofErr w:type="spellEnd"/>
      <w:r>
        <w:t xml:space="preserve"> thun/ dann was sy lange </w:t>
      </w:r>
      <w:proofErr w:type="spellStart"/>
      <w:r>
        <w:t>zeyt</w:t>
      </w:r>
      <w:proofErr w:type="spellEnd"/>
      <w:r>
        <w:t xml:space="preserve"> gesagt haben/ das </w:t>
      </w:r>
      <w:proofErr w:type="spellStart"/>
      <w:r>
        <w:t>mus</w:t>
      </w:r>
      <w:proofErr w:type="spellEnd"/>
      <w:r>
        <w:t xml:space="preserve"> alles erlogen sein/ wann sy seyn verstockt/ wie </w:t>
      </w:r>
      <w:proofErr w:type="spellStart"/>
      <w:r>
        <w:t>geschriben</w:t>
      </w:r>
      <w:proofErr w:type="spellEnd"/>
      <w:r>
        <w:t xml:space="preserve"> </w:t>
      </w:r>
      <w:proofErr w:type="spellStart"/>
      <w:r>
        <w:t>steet</w:t>
      </w:r>
      <w:proofErr w:type="spellEnd"/>
      <w:r>
        <w:t xml:space="preserve"> </w:t>
      </w:r>
      <w:proofErr w:type="spellStart"/>
      <w:r>
        <w:t>Esaie</w:t>
      </w:r>
      <w:proofErr w:type="spellEnd"/>
      <w:r>
        <w:t xml:space="preserve"> .6. Gott </w:t>
      </w:r>
      <w:proofErr w:type="spellStart"/>
      <w:r>
        <w:t>hatt</w:t>
      </w:r>
      <w:proofErr w:type="spellEnd"/>
      <w:r>
        <w:t xml:space="preserve"> jn geben </w:t>
      </w:r>
      <w:proofErr w:type="spellStart"/>
      <w:r>
        <w:t>ainen</w:t>
      </w:r>
      <w:proofErr w:type="spellEnd"/>
      <w:r>
        <w:t xml:space="preserve"> stattlichen </w:t>
      </w:r>
      <w:proofErr w:type="spellStart"/>
      <w:r>
        <w:t>gayst</w:t>
      </w:r>
      <w:proofErr w:type="spellEnd"/>
      <w:r>
        <w:t xml:space="preserve">/ </w:t>
      </w:r>
      <w:proofErr w:type="spellStart"/>
      <w:r>
        <w:t>augen</w:t>
      </w:r>
      <w:proofErr w:type="spellEnd"/>
      <w:r>
        <w:t xml:space="preserve"> das sy </w:t>
      </w:r>
      <w:proofErr w:type="spellStart"/>
      <w:r>
        <w:t>nit</w:t>
      </w:r>
      <w:proofErr w:type="spellEnd"/>
      <w:r>
        <w:t xml:space="preserve"> sehen/ und </w:t>
      </w:r>
      <w:proofErr w:type="spellStart"/>
      <w:r>
        <w:t>oren</w:t>
      </w:r>
      <w:proofErr w:type="spellEnd"/>
      <w:r>
        <w:t xml:space="preserve"> das sy </w:t>
      </w:r>
      <w:proofErr w:type="spellStart"/>
      <w:r>
        <w:t>nit</w:t>
      </w:r>
      <w:proofErr w:type="spellEnd"/>
      <w:r>
        <w:t xml:space="preserve"> hören auf den </w:t>
      </w:r>
      <w:proofErr w:type="spellStart"/>
      <w:r>
        <w:t>heütigen</w:t>
      </w:r>
      <w:proofErr w:type="spellEnd"/>
      <w:r>
        <w:t xml:space="preserve"> tag. Meine lieben </w:t>
      </w:r>
      <w:proofErr w:type="spellStart"/>
      <w:r>
        <w:t>brüder</w:t>
      </w:r>
      <w:proofErr w:type="spellEnd"/>
      <w:r>
        <w:t xml:space="preserve">/ das </w:t>
      </w:r>
      <w:proofErr w:type="spellStart"/>
      <w:r>
        <w:t>schreyb</w:t>
      </w:r>
      <w:proofErr w:type="spellEnd"/>
      <w:r>
        <w:t xml:space="preserve"> ich euch das </w:t>
      </w:r>
      <w:proofErr w:type="spellStart"/>
      <w:r>
        <w:t>jr</w:t>
      </w:r>
      <w:proofErr w:type="spellEnd"/>
      <w:r>
        <w:t xml:space="preserve"> </w:t>
      </w:r>
      <w:proofErr w:type="spellStart"/>
      <w:r>
        <w:t>nit</w:t>
      </w:r>
      <w:proofErr w:type="spellEnd"/>
      <w:r>
        <w:t xml:space="preserve"> </w:t>
      </w:r>
      <w:proofErr w:type="spellStart"/>
      <w:r>
        <w:t>sündet</w:t>
      </w:r>
      <w:proofErr w:type="spellEnd"/>
      <w:r>
        <w:t xml:space="preserve">/ ob aber </w:t>
      </w:r>
      <w:proofErr w:type="spellStart"/>
      <w:r>
        <w:t>ainer</w:t>
      </w:r>
      <w:proofErr w:type="spellEnd"/>
      <w:r>
        <w:t xml:space="preserve"> </w:t>
      </w:r>
      <w:proofErr w:type="spellStart"/>
      <w:r>
        <w:t>sündet</w:t>
      </w:r>
      <w:proofErr w:type="spellEnd"/>
      <w:r>
        <w:t xml:space="preserve">/ so haben mir </w:t>
      </w:r>
      <w:proofErr w:type="spellStart"/>
      <w:r>
        <w:t>ain</w:t>
      </w:r>
      <w:proofErr w:type="spellEnd"/>
      <w:r>
        <w:t xml:space="preserve"> </w:t>
      </w:r>
      <w:proofErr w:type="spellStart"/>
      <w:r>
        <w:t>anruffer</w:t>
      </w:r>
      <w:proofErr w:type="spellEnd"/>
      <w:r>
        <w:t xml:space="preserve"> oder </w:t>
      </w:r>
      <w:proofErr w:type="spellStart"/>
      <w:r>
        <w:t>versöner</w:t>
      </w:r>
      <w:proofErr w:type="spellEnd"/>
      <w:r>
        <w:t xml:space="preserve"> bey dem </w:t>
      </w:r>
      <w:proofErr w:type="spellStart"/>
      <w:r>
        <w:t>vatter</w:t>
      </w:r>
      <w:proofErr w:type="spellEnd"/>
      <w:r>
        <w:t xml:space="preserve">/ das ist Jesus Christus den gerechten/ und der </w:t>
      </w:r>
      <w:proofErr w:type="spellStart"/>
      <w:r>
        <w:t>selbs</w:t>
      </w:r>
      <w:proofErr w:type="spellEnd"/>
      <w:r>
        <w:t xml:space="preserve"> ist </w:t>
      </w:r>
      <w:proofErr w:type="spellStart"/>
      <w:r>
        <w:t>ain</w:t>
      </w:r>
      <w:proofErr w:type="spellEnd"/>
      <w:r>
        <w:t xml:space="preserve"> </w:t>
      </w:r>
      <w:proofErr w:type="spellStart"/>
      <w:r>
        <w:t>versöner</w:t>
      </w:r>
      <w:proofErr w:type="spellEnd"/>
      <w:r>
        <w:t xml:space="preserve"> </w:t>
      </w:r>
      <w:proofErr w:type="spellStart"/>
      <w:r>
        <w:t>umb</w:t>
      </w:r>
      <w:proofErr w:type="spellEnd"/>
      <w:r>
        <w:t xml:space="preserve"> unser </w:t>
      </w:r>
      <w:proofErr w:type="spellStart"/>
      <w:r>
        <w:t>sünd</w:t>
      </w:r>
      <w:proofErr w:type="spellEnd"/>
      <w:r>
        <w:t xml:space="preserve"> und </w:t>
      </w:r>
      <w:proofErr w:type="spellStart"/>
      <w:r>
        <w:t>umb</w:t>
      </w:r>
      <w:proofErr w:type="spellEnd"/>
      <w:r>
        <w:t xml:space="preserve"> die </w:t>
      </w:r>
      <w:proofErr w:type="spellStart"/>
      <w:r>
        <w:t>sünd</w:t>
      </w:r>
      <w:proofErr w:type="spellEnd"/>
      <w:r>
        <w:t xml:space="preserve"> der </w:t>
      </w:r>
      <w:proofErr w:type="spellStart"/>
      <w:r>
        <w:t>gantzen</w:t>
      </w:r>
      <w:proofErr w:type="spellEnd"/>
      <w:r>
        <w:t xml:space="preserve"> </w:t>
      </w:r>
      <w:proofErr w:type="spellStart"/>
      <w:r>
        <w:t>welt</w:t>
      </w:r>
      <w:proofErr w:type="spellEnd"/>
      <w:r>
        <w:t xml:space="preserve">/ das wissen wir/ denn wir haben </w:t>
      </w:r>
      <w:proofErr w:type="spellStart"/>
      <w:r>
        <w:t>jn</w:t>
      </w:r>
      <w:proofErr w:type="spellEnd"/>
      <w:r>
        <w:t xml:space="preserve"> erkannt/ ob wir </w:t>
      </w:r>
      <w:proofErr w:type="spellStart"/>
      <w:r>
        <w:t>behütten</w:t>
      </w:r>
      <w:proofErr w:type="spellEnd"/>
      <w:r>
        <w:t xml:space="preserve"> seine </w:t>
      </w:r>
      <w:proofErr w:type="spellStart"/>
      <w:r>
        <w:t>gebott</w:t>
      </w:r>
      <w:proofErr w:type="spellEnd"/>
      <w:r>
        <w:t xml:space="preserve"> rc. Möcht nu </w:t>
      </w:r>
      <w:proofErr w:type="spellStart"/>
      <w:r>
        <w:t>ainer</w:t>
      </w:r>
      <w:proofErr w:type="spellEnd"/>
      <w:r>
        <w:t xml:space="preserve"> sprechen/ lieber </w:t>
      </w:r>
      <w:proofErr w:type="spellStart"/>
      <w:r>
        <w:t>bruder</w:t>
      </w:r>
      <w:proofErr w:type="spellEnd"/>
      <w:r>
        <w:t xml:space="preserve"> was hat er uns </w:t>
      </w:r>
      <w:proofErr w:type="spellStart"/>
      <w:r>
        <w:t>gebotten</w:t>
      </w:r>
      <w:proofErr w:type="spellEnd"/>
      <w:r>
        <w:t xml:space="preserve">/ </w:t>
      </w:r>
      <w:proofErr w:type="spellStart"/>
      <w:r>
        <w:t>antwurt</w:t>
      </w:r>
      <w:proofErr w:type="spellEnd"/>
      <w:r>
        <w:t xml:space="preserve">/ das will ich euch sagen/ Math .28. </w:t>
      </w:r>
      <w:proofErr w:type="spellStart"/>
      <w:r>
        <w:t>Jhesus</w:t>
      </w:r>
      <w:proofErr w:type="spellEnd"/>
      <w:r>
        <w:t xml:space="preserve"> sprach zu seinen </w:t>
      </w:r>
      <w:proofErr w:type="spellStart"/>
      <w:r>
        <w:t>Jungern</w:t>
      </w:r>
      <w:proofErr w:type="spellEnd"/>
      <w:r>
        <w:t xml:space="preserve">/ mir ist geben aller </w:t>
      </w:r>
      <w:proofErr w:type="spellStart"/>
      <w:r>
        <w:t>gewalt</w:t>
      </w:r>
      <w:proofErr w:type="spellEnd"/>
      <w:r>
        <w:t xml:space="preserve"> in </w:t>
      </w:r>
      <w:proofErr w:type="spellStart"/>
      <w:r>
        <w:t>hymel</w:t>
      </w:r>
      <w:proofErr w:type="spellEnd"/>
      <w:r>
        <w:t xml:space="preserve"> und erden </w:t>
      </w:r>
      <w:proofErr w:type="spellStart"/>
      <w:r>
        <w:t>darumb</w:t>
      </w:r>
      <w:proofErr w:type="spellEnd"/>
      <w:r>
        <w:t xml:space="preserve"> </w:t>
      </w:r>
      <w:proofErr w:type="spellStart"/>
      <w:r>
        <w:t>geet</w:t>
      </w:r>
      <w:proofErr w:type="spellEnd"/>
      <w:r>
        <w:t xml:space="preserve"> hin und lernt alle </w:t>
      </w:r>
      <w:proofErr w:type="spellStart"/>
      <w:r>
        <w:t>völcker</w:t>
      </w:r>
      <w:proofErr w:type="spellEnd"/>
      <w:r>
        <w:t xml:space="preserve"> und tauft sy im </w:t>
      </w:r>
      <w:proofErr w:type="spellStart"/>
      <w:r>
        <w:t>namen</w:t>
      </w:r>
      <w:proofErr w:type="spellEnd"/>
      <w:r>
        <w:t xml:space="preserve"> des </w:t>
      </w:r>
      <w:proofErr w:type="spellStart"/>
      <w:r>
        <w:t>vaters</w:t>
      </w:r>
      <w:proofErr w:type="spellEnd"/>
      <w:r>
        <w:t xml:space="preserve"> und des </w:t>
      </w:r>
      <w:proofErr w:type="spellStart"/>
      <w:r>
        <w:t>suns</w:t>
      </w:r>
      <w:proofErr w:type="spellEnd"/>
      <w:r>
        <w:t xml:space="preserve"> und des </w:t>
      </w:r>
      <w:proofErr w:type="spellStart"/>
      <w:r>
        <w:t>hailigen</w:t>
      </w:r>
      <w:proofErr w:type="spellEnd"/>
      <w:r>
        <w:t xml:space="preserve"> </w:t>
      </w:r>
      <w:proofErr w:type="spellStart"/>
      <w:r>
        <w:t>gaysts</w:t>
      </w:r>
      <w:proofErr w:type="spellEnd"/>
      <w:r>
        <w:t xml:space="preserve">/ und lernet sy halten alles was ich euch </w:t>
      </w:r>
      <w:proofErr w:type="spellStart"/>
      <w:r>
        <w:t>beuolhen</w:t>
      </w:r>
      <w:proofErr w:type="spellEnd"/>
      <w:r>
        <w:t xml:space="preserve"> hab/ und sy ich bin bey euch alle tag/ </w:t>
      </w:r>
      <w:proofErr w:type="spellStart"/>
      <w:r>
        <w:t>biß</w:t>
      </w:r>
      <w:proofErr w:type="spellEnd"/>
      <w:r>
        <w:t xml:space="preserve"> an das end der </w:t>
      </w:r>
      <w:proofErr w:type="spellStart"/>
      <w:r>
        <w:t>welt</w:t>
      </w:r>
      <w:proofErr w:type="spellEnd"/>
      <w:r>
        <w:t xml:space="preserve"> rc. </w:t>
      </w:r>
      <w:proofErr w:type="spellStart"/>
      <w:r>
        <w:t>Darumb</w:t>
      </w:r>
      <w:proofErr w:type="spellEnd"/>
      <w:r>
        <w:t xml:space="preserve"> </w:t>
      </w:r>
      <w:proofErr w:type="spellStart"/>
      <w:r>
        <w:t>jr</w:t>
      </w:r>
      <w:proofErr w:type="spellEnd"/>
      <w:r>
        <w:t xml:space="preserve"> aller liebsten </w:t>
      </w:r>
      <w:proofErr w:type="spellStart"/>
      <w:r>
        <w:t>brüder</w:t>
      </w:r>
      <w:proofErr w:type="spellEnd"/>
      <w:r>
        <w:t xml:space="preserve">/ also </w:t>
      </w:r>
      <w:proofErr w:type="spellStart"/>
      <w:r>
        <w:t>solt</w:t>
      </w:r>
      <w:proofErr w:type="spellEnd"/>
      <w:r>
        <w:t xml:space="preserve"> </w:t>
      </w:r>
      <w:proofErr w:type="spellStart"/>
      <w:r>
        <w:t>jr</w:t>
      </w:r>
      <w:proofErr w:type="spellEnd"/>
      <w:r>
        <w:t xml:space="preserve"> wissen das uns </w:t>
      </w:r>
      <w:proofErr w:type="spellStart"/>
      <w:r>
        <w:t>sunst</w:t>
      </w:r>
      <w:proofErr w:type="spellEnd"/>
      <w:r>
        <w:t xml:space="preserve"> nichts </w:t>
      </w:r>
      <w:proofErr w:type="spellStart"/>
      <w:r>
        <w:t>beuolhen</w:t>
      </w:r>
      <w:proofErr w:type="spellEnd"/>
      <w:r>
        <w:t xml:space="preserve"> ist/ denn seiner </w:t>
      </w:r>
      <w:proofErr w:type="spellStart"/>
      <w:r>
        <w:t>verhaysung</w:t>
      </w:r>
      <w:proofErr w:type="spellEnd"/>
      <w:r>
        <w:t xml:space="preserve"> zu glauben/ </w:t>
      </w:r>
      <w:proofErr w:type="spellStart"/>
      <w:r>
        <w:t>wiewol</w:t>
      </w:r>
      <w:proofErr w:type="spellEnd"/>
      <w:r>
        <w:t xml:space="preserve"> es </w:t>
      </w:r>
      <w:proofErr w:type="spellStart"/>
      <w:r>
        <w:t>weyt</w:t>
      </w:r>
      <w:proofErr w:type="spellEnd"/>
      <w:r>
        <w:t xml:space="preserve"> </w:t>
      </w:r>
      <w:proofErr w:type="spellStart"/>
      <w:r>
        <w:t>daruon</w:t>
      </w:r>
      <w:proofErr w:type="spellEnd"/>
      <w:r>
        <w:t xml:space="preserve"> </w:t>
      </w:r>
      <w:proofErr w:type="spellStart"/>
      <w:r>
        <w:t>kumen</w:t>
      </w:r>
      <w:proofErr w:type="spellEnd"/>
      <w:r>
        <w:t xml:space="preserve"> ist gewesen/ das haben die </w:t>
      </w:r>
      <w:proofErr w:type="spellStart"/>
      <w:r>
        <w:t>lugenhaftigen</w:t>
      </w:r>
      <w:proofErr w:type="spellEnd"/>
      <w:r>
        <w:t xml:space="preserve"> </w:t>
      </w:r>
      <w:proofErr w:type="spellStart"/>
      <w:r>
        <w:t>propheten</w:t>
      </w:r>
      <w:proofErr w:type="spellEnd"/>
      <w:r>
        <w:t xml:space="preserve"> und die falschen leerer gemacht. Nu </w:t>
      </w:r>
      <w:proofErr w:type="spellStart"/>
      <w:r>
        <w:t>hapt</w:t>
      </w:r>
      <w:proofErr w:type="spellEnd"/>
      <w:r>
        <w:t xml:space="preserve"> </w:t>
      </w:r>
      <w:proofErr w:type="spellStart"/>
      <w:r>
        <w:t>jr</w:t>
      </w:r>
      <w:proofErr w:type="spellEnd"/>
      <w:r>
        <w:t xml:space="preserve"> </w:t>
      </w:r>
      <w:proofErr w:type="spellStart"/>
      <w:r>
        <w:t>wol</w:t>
      </w:r>
      <w:proofErr w:type="spellEnd"/>
      <w:r>
        <w:t xml:space="preserve"> verstanden wer sy sein/ wenn </w:t>
      </w:r>
      <w:proofErr w:type="spellStart"/>
      <w:r>
        <w:t>jr</w:t>
      </w:r>
      <w:proofErr w:type="spellEnd"/>
      <w:r>
        <w:t xml:space="preserve"> </w:t>
      </w:r>
      <w:proofErr w:type="spellStart"/>
      <w:r>
        <w:t>werdt</w:t>
      </w:r>
      <w:proofErr w:type="spellEnd"/>
      <w:r>
        <w:t xml:space="preserve"> verharren im glauben/ so wert </w:t>
      </w:r>
      <w:proofErr w:type="spellStart"/>
      <w:r>
        <w:t>jr</w:t>
      </w:r>
      <w:proofErr w:type="spellEnd"/>
      <w:r>
        <w:t xml:space="preserve"> erkennen das </w:t>
      </w:r>
      <w:proofErr w:type="spellStart"/>
      <w:r>
        <w:t>jr</w:t>
      </w:r>
      <w:proofErr w:type="spellEnd"/>
      <w:r>
        <w:t xml:space="preserve"> </w:t>
      </w:r>
      <w:proofErr w:type="spellStart"/>
      <w:r>
        <w:t>eyttel</w:t>
      </w:r>
      <w:proofErr w:type="spellEnd"/>
      <w:r>
        <w:t xml:space="preserve"> </w:t>
      </w:r>
      <w:proofErr w:type="spellStart"/>
      <w:r>
        <w:t>sündt</w:t>
      </w:r>
      <w:proofErr w:type="spellEnd"/>
      <w:r>
        <w:t xml:space="preserve"> </w:t>
      </w:r>
      <w:proofErr w:type="spellStart"/>
      <w:r>
        <w:t>seyt</w:t>
      </w:r>
      <w:proofErr w:type="spellEnd"/>
      <w:r>
        <w:t xml:space="preserve">. So </w:t>
      </w:r>
      <w:proofErr w:type="spellStart"/>
      <w:r>
        <w:t>werdt</w:t>
      </w:r>
      <w:proofErr w:type="spellEnd"/>
      <w:r>
        <w:t xml:space="preserve"> </w:t>
      </w:r>
      <w:proofErr w:type="spellStart"/>
      <w:r>
        <w:t>jr</w:t>
      </w:r>
      <w:proofErr w:type="spellEnd"/>
      <w:r>
        <w:t xml:space="preserve"> hernach erkennen/ </w:t>
      </w:r>
      <w:proofErr w:type="spellStart"/>
      <w:r>
        <w:t>warumb</w:t>
      </w:r>
      <w:proofErr w:type="spellEnd"/>
      <w:r>
        <w:t xml:space="preserve"> Christus </w:t>
      </w:r>
      <w:proofErr w:type="spellStart"/>
      <w:r>
        <w:t>mensch</w:t>
      </w:r>
      <w:proofErr w:type="spellEnd"/>
      <w:r>
        <w:t xml:space="preserve"> ist worden/ darnach wert </w:t>
      </w:r>
      <w:proofErr w:type="spellStart"/>
      <w:r>
        <w:t>jr</w:t>
      </w:r>
      <w:proofErr w:type="spellEnd"/>
      <w:r>
        <w:t xml:space="preserve"> erkennen </w:t>
      </w:r>
      <w:proofErr w:type="spellStart"/>
      <w:r>
        <w:t>warumb</w:t>
      </w:r>
      <w:proofErr w:type="spellEnd"/>
      <w:r>
        <w:t xml:space="preserve"> er gestorben ist/ wann das ist geschehen </w:t>
      </w:r>
      <w:proofErr w:type="spellStart"/>
      <w:r>
        <w:t>umb</w:t>
      </w:r>
      <w:proofErr w:type="spellEnd"/>
      <w:r>
        <w:t xml:space="preserve"> unser </w:t>
      </w:r>
      <w:proofErr w:type="spellStart"/>
      <w:r>
        <w:t>sünd</w:t>
      </w:r>
      <w:proofErr w:type="spellEnd"/>
      <w:r>
        <w:t xml:space="preserve"> willen/ wann es </w:t>
      </w:r>
      <w:proofErr w:type="spellStart"/>
      <w:r>
        <w:t>steet</w:t>
      </w:r>
      <w:proofErr w:type="spellEnd"/>
      <w:r>
        <w:t xml:space="preserve"> </w:t>
      </w:r>
      <w:proofErr w:type="spellStart"/>
      <w:r>
        <w:t>geschriben</w:t>
      </w:r>
      <w:proofErr w:type="spellEnd"/>
      <w:r>
        <w:t xml:space="preserve"> Isa 53. Er hat unser </w:t>
      </w:r>
      <w:proofErr w:type="spellStart"/>
      <w:r>
        <w:t>schwachait</w:t>
      </w:r>
      <w:proofErr w:type="spellEnd"/>
      <w:r>
        <w:t xml:space="preserve"> angenommen/ und hat unser </w:t>
      </w:r>
      <w:proofErr w:type="spellStart"/>
      <w:r>
        <w:t>kranckhait</w:t>
      </w:r>
      <w:proofErr w:type="spellEnd"/>
      <w:r>
        <w:t xml:space="preserve"> getragen rc. Das ist als </w:t>
      </w:r>
      <w:proofErr w:type="spellStart"/>
      <w:r>
        <w:t>vil</w:t>
      </w:r>
      <w:proofErr w:type="spellEnd"/>
      <w:r>
        <w:t xml:space="preserve"> </w:t>
      </w:r>
      <w:proofErr w:type="spellStart"/>
      <w:r>
        <w:t>geredt</w:t>
      </w:r>
      <w:proofErr w:type="spellEnd"/>
      <w:r>
        <w:t xml:space="preserve">/ als er ist der/ der </w:t>
      </w:r>
      <w:proofErr w:type="spellStart"/>
      <w:r>
        <w:t>bezalt</w:t>
      </w:r>
      <w:proofErr w:type="spellEnd"/>
      <w:r>
        <w:t xml:space="preserve"> hat für unser </w:t>
      </w:r>
      <w:proofErr w:type="spellStart"/>
      <w:r>
        <w:t>sünd</w:t>
      </w:r>
      <w:proofErr w:type="spellEnd"/>
      <w:r>
        <w:t xml:space="preserve">/ daran soll </w:t>
      </w:r>
      <w:proofErr w:type="spellStart"/>
      <w:r>
        <w:t>kain</w:t>
      </w:r>
      <w:proofErr w:type="spellEnd"/>
      <w:r>
        <w:t xml:space="preserve"> </w:t>
      </w:r>
      <w:proofErr w:type="spellStart"/>
      <w:r>
        <w:t>mensch</w:t>
      </w:r>
      <w:proofErr w:type="spellEnd"/>
      <w:r>
        <w:t xml:space="preserve"> </w:t>
      </w:r>
      <w:proofErr w:type="spellStart"/>
      <w:r>
        <w:t>nit</w:t>
      </w:r>
      <w:proofErr w:type="spellEnd"/>
      <w:r>
        <w:t xml:space="preserve"> </w:t>
      </w:r>
      <w:proofErr w:type="spellStart"/>
      <w:r>
        <w:t>zweyfeln</w:t>
      </w:r>
      <w:proofErr w:type="spellEnd"/>
      <w:r>
        <w:t xml:space="preserve">/ er </w:t>
      </w:r>
      <w:proofErr w:type="spellStart"/>
      <w:r>
        <w:t>lig</w:t>
      </w:r>
      <w:proofErr w:type="spellEnd"/>
      <w:r>
        <w:t xml:space="preserve"> in </w:t>
      </w:r>
      <w:proofErr w:type="spellStart"/>
      <w:r>
        <w:t>sünden</w:t>
      </w:r>
      <w:proofErr w:type="spellEnd"/>
      <w:r>
        <w:t xml:space="preserve"> wie er wöll/ so </w:t>
      </w:r>
      <w:proofErr w:type="spellStart"/>
      <w:r>
        <w:t>sol</w:t>
      </w:r>
      <w:proofErr w:type="spellEnd"/>
      <w:r>
        <w:t xml:space="preserve"> er </w:t>
      </w:r>
      <w:proofErr w:type="spellStart"/>
      <w:r>
        <w:t>nit</w:t>
      </w:r>
      <w:proofErr w:type="spellEnd"/>
      <w:r>
        <w:t xml:space="preserve"> </w:t>
      </w:r>
      <w:proofErr w:type="spellStart"/>
      <w:r>
        <w:t>verzweyflen</w:t>
      </w:r>
      <w:proofErr w:type="spellEnd"/>
      <w:r>
        <w:t xml:space="preserve">/ sonder soll </w:t>
      </w:r>
      <w:proofErr w:type="spellStart"/>
      <w:r>
        <w:t>ain</w:t>
      </w:r>
      <w:proofErr w:type="spellEnd"/>
      <w:r>
        <w:t xml:space="preserve"> </w:t>
      </w:r>
      <w:proofErr w:type="spellStart"/>
      <w:r>
        <w:t>vertrawen</w:t>
      </w:r>
      <w:proofErr w:type="spellEnd"/>
      <w:r>
        <w:t xml:space="preserve"> auf Christum haben/ er wer </w:t>
      </w:r>
      <w:proofErr w:type="spellStart"/>
      <w:r>
        <w:t>jn</w:t>
      </w:r>
      <w:proofErr w:type="spellEnd"/>
      <w:r>
        <w:t xml:space="preserve"> </w:t>
      </w:r>
      <w:proofErr w:type="spellStart"/>
      <w:r>
        <w:t>herauß</w:t>
      </w:r>
      <w:proofErr w:type="spellEnd"/>
      <w:r>
        <w:t xml:space="preserve"> erlösen. Jo. 3 Also hat </w:t>
      </w:r>
      <w:proofErr w:type="spellStart"/>
      <w:r>
        <w:t>got</w:t>
      </w:r>
      <w:proofErr w:type="spellEnd"/>
      <w:r>
        <w:t xml:space="preserve"> die </w:t>
      </w:r>
      <w:proofErr w:type="spellStart"/>
      <w:r>
        <w:t>welt</w:t>
      </w:r>
      <w:proofErr w:type="spellEnd"/>
      <w:r>
        <w:t xml:space="preserve"> geliebt/ das er seinen </w:t>
      </w:r>
      <w:proofErr w:type="spellStart"/>
      <w:r>
        <w:t>ainigen</w:t>
      </w:r>
      <w:proofErr w:type="spellEnd"/>
      <w:r>
        <w:t xml:space="preserve"> </w:t>
      </w:r>
      <w:proofErr w:type="spellStart"/>
      <w:r>
        <w:t>sun</w:t>
      </w:r>
      <w:proofErr w:type="spellEnd"/>
      <w:r>
        <w:t xml:space="preserve"> gab/ </w:t>
      </w:r>
      <w:proofErr w:type="spellStart"/>
      <w:r>
        <w:t>auff</w:t>
      </w:r>
      <w:proofErr w:type="spellEnd"/>
      <w:r>
        <w:t xml:space="preserve"> das alle die in </w:t>
      </w:r>
      <w:proofErr w:type="spellStart"/>
      <w:r>
        <w:t>jn</w:t>
      </w:r>
      <w:proofErr w:type="spellEnd"/>
      <w:r>
        <w:t xml:space="preserve"> glauben </w:t>
      </w:r>
      <w:proofErr w:type="spellStart"/>
      <w:r>
        <w:t>nit</w:t>
      </w:r>
      <w:proofErr w:type="spellEnd"/>
      <w:r>
        <w:t xml:space="preserve"> verloren werden/ sonder </w:t>
      </w:r>
      <w:proofErr w:type="spellStart"/>
      <w:r>
        <w:t>dz</w:t>
      </w:r>
      <w:proofErr w:type="spellEnd"/>
      <w:r>
        <w:t xml:space="preserve"> ewig leben haben rc. Möcht </w:t>
      </w:r>
      <w:proofErr w:type="spellStart"/>
      <w:r>
        <w:t>ainer</w:t>
      </w:r>
      <w:proofErr w:type="spellEnd"/>
      <w:r>
        <w:t xml:space="preserve"> fragen/ du sagst mir vom glauben/ der </w:t>
      </w:r>
      <w:proofErr w:type="spellStart"/>
      <w:r>
        <w:t>nem</w:t>
      </w:r>
      <w:proofErr w:type="spellEnd"/>
      <w:r>
        <w:t xml:space="preserve"> die </w:t>
      </w:r>
      <w:proofErr w:type="spellStart"/>
      <w:r>
        <w:t>sünd</w:t>
      </w:r>
      <w:proofErr w:type="spellEnd"/>
      <w:r>
        <w:t xml:space="preserve"> hinweg/ </w:t>
      </w:r>
      <w:proofErr w:type="spellStart"/>
      <w:r>
        <w:t>antwurt</w:t>
      </w:r>
      <w:proofErr w:type="spellEnd"/>
      <w:r>
        <w:t xml:space="preserve">/ Ja also </w:t>
      </w:r>
      <w:proofErr w:type="spellStart"/>
      <w:r>
        <w:t>ferr</w:t>
      </w:r>
      <w:proofErr w:type="spellEnd"/>
      <w:r>
        <w:t xml:space="preserve">/ das sy dir </w:t>
      </w:r>
      <w:proofErr w:type="spellStart"/>
      <w:r>
        <w:t>nit</w:t>
      </w:r>
      <w:proofErr w:type="spellEnd"/>
      <w:r>
        <w:t xml:space="preserve"> schaden künden/ oder </w:t>
      </w:r>
      <w:proofErr w:type="spellStart"/>
      <w:r>
        <w:t>mügen</w:t>
      </w:r>
      <w:proofErr w:type="spellEnd"/>
      <w:r>
        <w:t xml:space="preserve"> dich verdammen </w:t>
      </w:r>
      <w:proofErr w:type="spellStart"/>
      <w:r>
        <w:t>widerumb</w:t>
      </w:r>
      <w:proofErr w:type="spellEnd"/>
      <w:r>
        <w:t xml:space="preserve"> Joan .3. Gott </w:t>
      </w:r>
      <w:proofErr w:type="spellStart"/>
      <w:r>
        <w:t>hatt</w:t>
      </w:r>
      <w:proofErr w:type="spellEnd"/>
      <w:r>
        <w:t xml:space="preserve"> seinen </w:t>
      </w:r>
      <w:proofErr w:type="spellStart"/>
      <w:r>
        <w:t>sun</w:t>
      </w:r>
      <w:proofErr w:type="spellEnd"/>
      <w:r>
        <w:t xml:space="preserve"> </w:t>
      </w:r>
      <w:proofErr w:type="spellStart"/>
      <w:r>
        <w:t>nit</w:t>
      </w:r>
      <w:proofErr w:type="spellEnd"/>
      <w:r>
        <w:t xml:space="preserve"> gesandt in die </w:t>
      </w:r>
      <w:proofErr w:type="spellStart"/>
      <w:r>
        <w:t>welt</w:t>
      </w:r>
      <w:proofErr w:type="spellEnd"/>
      <w:r>
        <w:t xml:space="preserve">/ das er die </w:t>
      </w:r>
      <w:proofErr w:type="spellStart"/>
      <w:r>
        <w:t>welt</w:t>
      </w:r>
      <w:proofErr w:type="spellEnd"/>
      <w:r>
        <w:t xml:space="preserve"> </w:t>
      </w:r>
      <w:proofErr w:type="spellStart"/>
      <w:r>
        <w:t>richt</w:t>
      </w:r>
      <w:proofErr w:type="spellEnd"/>
      <w:r>
        <w:t xml:space="preserve">/ sonder </w:t>
      </w:r>
      <w:proofErr w:type="spellStart"/>
      <w:r>
        <w:t>dz</w:t>
      </w:r>
      <w:proofErr w:type="spellEnd"/>
      <w:r>
        <w:t xml:space="preserve"> die </w:t>
      </w:r>
      <w:proofErr w:type="spellStart"/>
      <w:r>
        <w:t>welt</w:t>
      </w:r>
      <w:proofErr w:type="spellEnd"/>
      <w:r>
        <w:t xml:space="preserve"> durch in </w:t>
      </w:r>
      <w:proofErr w:type="spellStart"/>
      <w:r>
        <w:t>sälig</w:t>
      </w:r>
      <w:proofErr w:type="spellEnd"/>
      <w:r>
        <w:t xml:space="preserve"> </w:t>
      </w:r>
      <w:proofErr w:type="spellStart"/>
      <w:r>
        <w:t>werdt</w:t>
      </w:r>
      <w:proofErr w:type="spellEnd"/>
      <w:r>
        <w:t xml:space="preserve"> rc. Das </w:t>
      </w:r>
      <w:proofErr w:type="spellStart"/>
      <w:r>
        <w:t>hastu</w:t>
      </w:r>
      <w:proofErr w:type="spellEnd"/>
      <w:r>
        <w:t xml:space="preserve"> klärlich/ das du in </w:t>
      </w:r>
      <w:proofErr w:type="spellStart"/>
      <w:r>
        <w:t>kaynen</w:t>
      </w:r>
      <w:proofErr w:type="spellEnd"/>
      <w:r>
        <w:t xml:space="preserve"> andern weg </w:t>
      </w:r>
      <w:proofErr w:type="spellStart"/>
      <w:r>
        <w:t>sälig</w:t>
      </w:r>
      <w:proofErr w:type="spellEnd"/>
      <w:r>
        <w:t xml:space="preserve"> magst werden/ wenn durch den glauben in Christo/ wer an </w:t>
      </w:r>
      <w:proofErr w:type="spellStart"/>
      <w:r>
        <w:t>jn</w:t>
      </w:r>
      <w:proofErr w:type="spellEnd"/>
      <w:r>
        <w:t xml:space="preserve"> glaubt der </w:t>
      </w:r>
      <w:proofErr w:type="spellStart"/>
      <w:r>
        <w:t>wirt</w:t>
      </w:r>
      <w:proofErr w:type="spellEnd"/>
      <w:r>
        <w:t xml:space="preserve"> </w:t>
      </w:r>
      <w:proofErr w:type="spellStart"/>
      <w:r>
        <w:t>nit</w:t>
      </w:r>
      <w:proofErr w:type="spellEnd"/>
      <w:r>
        <w:t xml:space="preserve"> </w:t>
      </w:r>
      <w:proofErr w:type="spellStart"/>
      <w:r>
        <w:t>gericht</w:t>
      </w:r>
      <w:proofErr w:type="spellEnd"/>
      <w:r>
        <w:t xml:space="preserve">/ wer aber </w:t>
      </w:r>
      <w:proofErr w:type="spellStart"/>
      <w:r>
        <w:t>nitt</w:t>
      </w:r>
      <w:proofErr w:type="spellEnd"/>
      <w:r>
        <w:t xml:space="preserve"> glaubt der ist schon </w:t>
      </w:r>
      <w:proofErr w:type="spellStart"/>
      <w:r>
        <w:t>gericht</w:t>
      </w:r>
      <w:proofErr w:type="spellEnd"/>
      <w:r>
        <w:t xml:space="preserve">/ denn er glaubt nicht an den </w:t>
      </w:r>
      <w:proofErr w:type="spellStart"/>
      <w:r>
        <w:t>namen</w:t>
      </w:r>
      <w:proofErr w:type="spellEnd"/>
      <w:r>
        <w:t xml:space="preserve"> des </w:t>
      </w:r>
      <w:proofErr w:type="spellStart"/>
      <w:r>
        <w:t>aingebornen</w:t>
      </w:r>
      <w:proofErr w:type="spellEnd"/>
      <w:r>
        <w:t xml:space="preserve"> </w:t>
      </w:r>
      <w:proofErr w:type="spellStart"/>
      <w:r>
        <w:t>sun</w:t>
      </w:r>
      <w:proofErr w:type="spellEnd"/>
      <w:r>
        <w:t xml:space="preserve"> Gottes rc. Möcht nun </w:t>
      </w:r>
      <w:proofErr w:type="spellStart"/>
      <w:r>
        <w:t>ainer</w:t>
      </w:r>
      <w:proofErr w:type="spellEnd"/>
      <w:r>
        <w:t xml:space="preserve"> fragen/ ist </w:t>
      </w:r>
      <w:proofErr w:type="spellStart"/>
      <w:r>
        <w:t>nit</w:t>
      </w:r>
      <w:proofErr w:type="spellEnd"/>
      <w:r>
        <w:t xml:space="preserve"> </w:t>
      </w:r>
      <w:proofErr w:type="spellStart"/>
      <w:r>
        <w:t>Jhesus</w:t>
      </w:r>
      <w:proofErr w:type="spellEnd"/>
      <w:r>
        <w:t xml:space="preserve"> seyn </w:t>
      </w:r>
      <w:proofErr w:type="spellStart"/>
      <w:r>
        <w:t>nam</w:t>
      </w:r>
      <w:proofErr w:type="spellEnd"/>
      <w:r>
        <w:t xml:space="preserve">/ </w:t>
      </w:r>
      <w:proofErr w:type="spellStart"/>
      <w:r>
        <w:t>antwurt</w:t>
      </w:r>
      <w:proofErr w:type="spellEnd"/>
      <w:r>
        <w:t xml:space="preserve">/ Ja er </w:t>
      </w:r>
      <w:proofErr w:type="spellStart"/>
      <w:r>
        <w:t>hatt</w:t>
      </w:r>
      <w:proofErr w:type="spellEnd"/>
      <w:r>
        <w:t xml:space="preserve"> aber noch </w:t>
      </w:r>
      <w:proofErr w:type="spellStart"/>
      <w:r>
        <w:t>ain</w:t>
      </w:r>
      <w:proofErr w:type="spellEnd"/>
      <w:r>
        <w:t xml:space="preserve">/ den kennet die </w:t>
      </w:r>
      <w:proofErr w:type="spellStart"/>
      <w:r>
        <w:t>gleyßner</w:t>
      </w:r>
      <w:proofErr w:type="spellEnd"/>
      <w:r>
        <w:t xml:space="preserve"> </w:t>
      </w:r>
      <w:proofErr w:type="spellStart"/>
      <w:r>
        <w:t>nit</w:t>
      </w:r>
      <w:proofErr w:type="spellEnd"/>
      <w:r>
        <w:t xml:space="preserve">/ sonderlich der </w:t>
      </w:r>
      <w:proofErr w:type="spellStart"/>
      <w:r>
        <w:t>Entechrist</w:t>
      </w:r>
      <w:proofErr w:type="spellEnd"/>
      <w:r>
        <w:t xml:space="preserve"> mit allen </w:t>
      </w:r>
      <w:proofErr w:type="spellStart"/>
      <w:r>
        <w:t>seynem</w:t>
      </w:r>
      <w:proofErr w:type="spellEnd"/>
      <w:r>
        <w:t xml:space="preserve"> </w:t>
      </w:r>
      <w:proofErr w:type="spellStart"/>
      <w:r>
        <w:t>anhang</w:t>
      </w:r>
      <w:proofErr w:type="spellEnd"/>
      <w:r>
        <w:t xml:space="preserve">. </w:t>
      </w:r>
      <w:proofErr w:type="spellStart"/>
      <w:r>
        <w:t>Fragstu</w:t>
      </w:r>
      <w:proofErr w:type="spellEnd"/>
      <w:r>
        <w:t xml:space="preserve"> nu/ wie </w:t>
      </w:r>
      <w:proofErr w:type="spellStart"/>
      <w:r>
        <w:t>haystu</w:t>
      </w:r>
      <w:proofErr w:type="spellEnd"/>
      <w:r>
        <w:t xml:space="preserve"> denn </w:t>
      </w:r>
      <w:proofErr w:type="spellStart"/>
      <w:r>
        <w:t>disen</w:t>
      </w:r>
      <w:proofErr w:type="spellEnd"/>
      <w:r>
        <w:t xml:space="preserve"> </w:t>
      </w:r>
      <w:proofErr w:type="spellStart"/>
      <w:r>
        <w:t>namen</w:t>
      </w:r>
      <w:proofErr w:type="spellEnd"/>
      <w:r>
        <w:t xml:space="preserve">/ davon du sagst/ es ist </w:t>
      </w:r>
      <w:proofErr w:type="spellStart"/>
      <w:r>
        <w:t>ain</w:t>
      </w:r>
      <w:proofErr w:type="spellEnd"/>
      <w:r>
        <w:t xml:space="preserve"> </w:t>
      </w:r>
      <w:proofErr w:type="spellStart"/>
      <w:r>
        <w:t>nam</w:t>
      </w:r>
      <w:proofErr w:type="spellEnd"/>
      <w:r>
        <w:t xml:space="preserve"> über alle </w:t>
      </w:r>
      <w:proofErr w:type="spellStart"/>
      <w:r>
        <w:t>namen</w:t>
      </w:r>
      <w:proofErr w:type="spellEnd"/>
      <w:r>
        <w:t xml:space="preserve">/ </w:t>
      </w:r>
      <w:proofErr w:type="spellStart"/>
      <w:r>
        <w:t>dauon</w:t>
      </w:r>
      <w:proofErr w:type="spellEnd"/>
      <w:r>
        <w:t xml:space="preserve"> Isa. 45. Also war als ich leb spricht der </w:t>
      </w:r>
      <w:proofErr w:type="spellStart"/>
      <w:r>
        <w:t>herr</w:t>
      </w:r>
      <w:proofErr w:type="spellEnd"/>
      <w:r>
        <w:t xml:space="preserve">/ mir sollen alle knie gebogen werden/ und alle </w:t>
      </w:r>
      <w:proofErr w:type="spellStart"/>
      <w:r>
        <w:t>zungen</w:t>
      </w:r>
      <w:proofErr w:type="spellEnd"/>
      <w:r>
        <w:t xml:space="preserve"> sollen </w:t>
      </w:r>
      <w:proofErr w:type="spellStart"/>
      <w:r>
        <w:t>got</w:t>
      </w:r>
      <w:proofErr w:type="spellEnd"/>
      <w:r>
        <w:t xml:space="preserve"> bekennen/ der </w:t>
      </w:r>
      <w:proofErr w:type="spellStart"/>
      <w:r>
        <w:t>spruch</w:t>
      </w:r>
      <w:proofErr w:type="spellEnd"/>
      <w:r>
        <w:t xml:space="preserve"> ist </w:t>
      </w:r>
      <w:proofErr w:type="spellStart"/>
      <w:r>
        <w:t>gantz</w:t>
      </w:r>
      <w:proofErr w:type="spellEnd"/>
      <w:r>
        <w:t xml:space="preserve"> wider </w:t>
      </w:r>
      <w:proofErr w:type="spellStart"/>
      <w:r>
        <w:t>jr</w:t>
      </w:r>
      <w:proofErr w:type="spellEnd"/>
      <w:r>
        <w:t xml:space="preserve"> </w:t>
      </w:r>
      <w:proofErr w:type="spellStart"/>
      <w:r>
        <w:t>hayligkayt</w:t>
      </w:r>
      <w:proofErr w:type="spellEnd"/>
      <w:r>
        <w:t xml:space="preserve">/ das wir Christus war </w:t>
      </w:r>
      <w:proofErr w:type="spellStart"/>
      <w:r>
        <w:t>gott</w:t>
      </w:r>
      <w:proofErr w:type="spellEnd"/>
      <w:r>
        <w:t xml:space="preserve"> und </w:t>
      </w:r>
      <w:proofErr w:type="spellStart"/>
      <w:r>
        <w:t>mensch</w:t>
      </w:r>
      <w:proofErr w:type="spellEnd"/>
      <w:r>
        <w:t xml:space="preserve"> </w:t>
      </w:r>
      <w:proofErr w:type="spellStart"/>
      <w:r>
        <w:t>allain</w:t>
      </w:r>
      <w:proofErr w:type="spellEnd"/>
      <w:r>
        <w:t xml:space="preserve"> die </w:t>
      </w:r>
      <w:proofErr w:type="spellStart"/>
      <w:r>
        <w:t>eer</w:t>
      </w:r>
      <w:proofErr w:type="spellEnd"/>
      <w:r>
        <w:t xml:space="preserve"> geben sollen/ wann er ist der der gnug für unser </w:t>
      </w:r>
      <w:proofErr w:type="spellStart"/>
      <w:r>
        <w:t>sünd</w:t>
      </w:r>
      <w:proofErr w:type="spellEnd"/>
      <w:r>
        <w:t xml:space="preserve"> </w:t>
      </w:r>
      <w:proofErr w:type="spellStart"/>
      <w:r>
        <w:t>gethon</w:t>
      </w:r>
      <w:proofErr w:type="spellEnd"/>
      <w:r>
        <w:t xml:space="preserve"> hat/ </w:t>
      </w:r>
      <w:proofErr w:type="spellStart"/>
      <w:r>
        <w:t>dz</w:t>
      </w:r>
      <w:proofErr w:type="spellEnd"/>
      <w:r>
        <w:t xml:space="preserve"> soll </w:t>
      </w:r>
      <w:proofErr w:type="spellStart"/>
      <w:r>
        <w:t>ain</w:t>
      </w:r>
      <w:proofErr w:type="spellEnd"/>
      <w:r>
        <w:t xml:space="preserve"> </w:t>
      </w:r>
      <w:proofErr w:type="spellStart"/>
      <w:r>
        <w:t>yeklicher</w:t>
      </w:r>
      <w:proofErr w:type="spellEnd"/>
      <w:r>
        <w:t xml:space="preserve"> Christ glauben bey seiner </w:t>
      </w:r>
      <w:proofErr w:type="spellStart"/>
      <w:r>
        <w:t>seel</w:t>
      </w:r>
      <w:proofErr w:type="spellEnd"/>
      <w:r>
        <w:t xml:space="preserve"> </w:t>
      </w:r>
      <w:proofErr w:type="spellStart"/>
      <w:r>
        <w:t>säligkayt</w:t>
      </w:r>
      <w:proofErr w:type="spellEnd"/>
      <w:r>
        <w:t xml:space="preserve">/ </w:t>
      </w:r>
      <w:proofErr w:type="spellStart"/>
      <w:r>
        <w:t>Esa.43</w:t>
      </w:r>
      <w:proofErr w:type="spellEnd"/>
      <w:r>
        <w:t xml:space="preserve">. Ich bin </w:t>
      </w:r>
      <w:proofErr w:type="spellStart"/>
      <w:r>
        <w:t>allain</w:t>
      </w:r>
      <w:proofErr w:type="spellEnd"/>
      <w:r>
        <w:t xml:space="preserve"> der der dir die </w:t>
      </w:r>
      <w:proofErr w:type="spellStart"/>
      <w:r>
        <w:t>sünd</w:t>
      </w:r>
      <w:proofErr w:type="spellEnd"/>
      <w:r>
        <w:t xml:space="preserve"> vergibt rc. Das ist seyn </w:t>
      </w:r>
      <w:proofErr w:type="spellStart"/>
      <w:r>
        <w:t>nam</w:t>
      </w:r>
      <w:proofErr w:type="spellEnd"/>
      <w:r>
        <w:t xml:space="preserve">/ seyn </w:t>
      </w:r>
      <w:proofErr w:type="spellStart"/>
      <w:r>
        <w:t>preyß</w:t>
      </w:r>
      <w:proofErr w:type="spellEnd"/>
      <w:r>
        <w:t xml:space="preserve">/ und seyn lob/ </w:t>
      </w:r>
      <w:proofErr w:type="spellStart"/>
      <w:r>
        <w:t>dz</w:t>
      </w:r>
      <w:proofErr w:type="spellEnd"/>
      <w:r>
        <w:t xml:space="preserve"> soll </w:t>
      </w:r>
      <w:proofErr w:type="spellStart"/>
      <w:r>
        <w:t>ain</w:t>
      </w:r>
      <w:proofErr w:type="spellEnd"/>
      <w:r>
        <w:t xml:space="preserve"> Christ den andern </w:t>
      </w:r>
      <w:proofErr w:type="spellStart"/>
      <w:r>
        <w:t>underweysen</w:t>
      </w:r>
      <w:proofErr w:type="spellEnd"/>
      <w:r>
        <w:t xml:space="preserve"> mit </w:t>
      </w:r>
      <w:proofErr w:type="spellStart"/>
      <w:r>
        <w:t>güten</w:t>
      </w:r>
      <w:proofErr w:type="spellEnd"/>
      <w:r>
        <w:t xml:space="preserve">/ so sprechen sy/ wir </w:t>
      </w:r>
      <w:proofErr w:type="spellStart"/>
      <w:r>
        <w:t>wollens</w:t>
      </w:r>
      <w:proofErr w:type="spellEnd"/>
      <w:r>
        <w:t xml:space="preserve"> bey der alten </w:t>
      </w:r>
      <w:proofErr w:type="spellStart"/>
      <w:r>
        <w:t>gewonhayt</w:t>
      </w:r>
      <w:proofErr w:type="spellEnd"/>
      <w:r>
        <w:t xml:space="preserve"> lassen </w:t>
      </w:r>
      <w:proofErr w:type="spellStart"/>
      <w:r>
        <w:t>bleyben</w:t>
      </w:r>
      <w:proofErr w:type="spellEnd"/>
      <w:r>
        <w:t xml:space="preserve">/ </w:t>
      </w:r>
      <w:proofErr w:type="spellStart"/>
      <w:r>
        <w:t>gewonhayt</w:t>
      </w:r>
      <w:proofErr w:type="spellEnd"/>
      <w:r>
        <w:t xml:space="preserve"> ist der glaub </w:t>
      </w:r>
      <w:proofErr w:type="spellStart"/>
      <w:r>
        <w:t>nit</w:t>
      </w:r>
      <w:proofErr w:type="spellEnd"/>
      <w:r>
        <w:t xml:space="preserve"> wenn es stet </w:t>
      </w:r>
      <w:proofErr w:type="spellStart"/>
      <w:r>
        <w:t>geschriben</w:t>
      </w:r>
      <w:proofErr w:type="spellEnd"/>
      <w:r>
        <w:t xml:space="preserve"> in dem 18. Psal. Die </w:t>
      </w:r>
      <w:proofErr w:type="spellStart"/>
      <w:r>
        <w:t>bößen</w:t>
      </w:r>
      <w:proofErr w:type="spellEnd"/>
      <w:r>
        <w:t xml:space="preserve"> haben mir </w:t>
      </w:r>
      <w:proofErr w:type="spellStart"/>
      <w:r>
        <w:t>verkündt</w:t>
      </w:r>
      <w:proofErr w:type="spellEnd"/>
      <w:r>
        <w:t xml:space="preserve">/ die </w:t>
      </w:r>
      <w:proofErr w:type="spellStart"/>
      <w:r>
        <w:t>mer</w:t>
      </w:r>
      <w:proofErr w:type="spellEnd"/>
      <w:r>
        <w:t xml:space="preserve"> oder lugen/ aber </w:t>
      </w:r>
      <w:proofErr w:type="spellStart"/>
      <w:r>
        <w:t>nit</w:t>
      </w:r>
      <w:proofErr w:type="spellEnd"/>
      <w:r>
        <w:t xml:space="preserve"> als dein </w:t>
      </w:r>
      <w:proofErr w:type="spellStart"/>
      <w:r>
        <w:t>gsatz</w:t>
      </w:r>
      <w:proofErr w:type="spellEnd"/>
      <w:r>
        <w:t xml:space="preserve"> rc. </w:t>
      </w:r>
      <w:proofErr w:type="spellStart"/>
      <w:r>
        <w:t>Darumb</w:t>
      </w:r>
      <w:proofErr w:type="spellEnd"/>
      <w:r>
        <w:t xml:space="preserve"> wenn man anders </w:t>
      </w:r>
      <w:proofErr w:type="spellStart"/>
      <w:r>
        <w:t>verkündt</w:t>
      </w:r>
      <w:proofErr w:type="spellEnd"/>
      <w:r>
        <w:t xml:space="preserve"> oder predigt denn Gottes </w:t>
      </w:r>
      <w:proofErr w:type="spellStart"/>
      <w:r>
        <w:t>wort</w:t>
      </w:r>
      <w:proofErr w:type="spellEnd"/>
      <w:r>
        <w:t xml:space="preserve">/ </w:t>
      </w:r>
      <w:proofErr w:type="spellStart"/>
      <w:r>
        <w:t>solt</w:t>
      </w:r>
      <w:proofErr w:type="spellEnd"/>
      <w:r>
        <w:t xml:space="preserve"> </w:t>
      </w:r>
      <w:proofErr w:type="spellStart"/>
      <w:r>
        <w:t>jrs</w:t>
      </w:r>
      <w:proofErr w:type="spellEnd"/>
      <w:r>
        <w:t xml:space="preserve"> </w:t>
      </w:r>
      <w:proofErr w:type="spellStart"/>
      <w:r>
        <w:t>nitt</w:t>
      </w:r>
      <w:proofErr w:type="spellEnd"/>
      <w:r>
        <w:t xml:space="preserve"> hören/ wann der </w:t>
      </w:r>
      <w:proofErr w:type="spellStart"/>
      <w:r>
        <w:t>herr</w:t>
      </w:r>
      <w:proofErr w:type="spellEnd"/>
      <w:r>
        <w:t xml:space="preserve"> spricht Joan. 10. Meine schaff hören meine </w:t>
      </w:r>
      <w:proofErr w:type="spellStart"/>
      <w:r>
        <w:t>stymm</w:t>
      </w:r>
      <w:proofErr w:type="spellEnd"/>
      <w:r>
        <w:t xml:space="preserve">/ </w:t>
      </w:r>
      <w:proofErr w:type="spellStart"/>
      <w:r>
        <w:t>wern</w:t>
      </w:r>
      <w:proofErr w:type="spellEnd"/>
      <w:r>
        <w:t xml:space="preserve"> </w:t>
      </w:r>
      <w:proofErr w:type="spellStart"/>
      <w:r>
        <w:t>kain</w:t>
      </w:r>
      <w:proofErr w:type="spellEnd"/>
      <w:r>
        <w:t xml:space="preserve"> andern </w:t>
      </w:r>
      <w:proofErr w:type="spellStart"/>
      <w:r>
        <w:t>nit</w:t>
      </w:r>
      <w:proofErr w:type="spellEnd"/>
      <w:r>
        <w:t xml:space="preserve"> hören </w:t>
      </w:r>
      <w:proofErr w:type="spellStart"/>
      <w:r>
        <w:t>wern</w:t>
      </w:r>
      <w:proofErr w:type="spellEnd"/>
      <w:r>
        <w:t xml:space="preserve"> rc. So sprechen sy nun/ man muß </w:t>
      </w:r>
      <w:proofErr w:type="spellStart"/>
      <w:r>
        <w:t>ain</w:t>
      </w:r>
      <w:proofErr w:type="spellEnd"/>
      <w:r>
        <w:t xml:space="preserve"> ding glauben wenn es schon </w:t>
      </w:r>
      <w:proofErr w:type="spellStart"/>
      <w:r>
        <w:t>nit</w:t>
      </w:r>
      <w:proofErr w:type="spellEnd"/>
      <w:r>
        <w:t xml:space="preserve"> </w:t>
      </w:r>
      <w:proofErr w:type="spellStart"/>
      <w:r>
        <w:t>geschriben</w:t>
      </w:r>
      <w:proofErr w:type="spellEnd"/>
      <w:r>
        <w:t xml:space="preserve"> </w:t>
      </w:r>
      <w:proofErr w:type="spellStart"/>
      <w:r>
        <w:t>steet</w:t>
      </w:r>
      <w:proofErr w:type="spellEnd"/>
      <w:r>
        <w:t xml:space="preserve">/ so spricht der </w:t>
      </w:r>
      <w:proofErr w:type="spellStart"/>
      <w:r>
        <w:t>herr</w:t>
      </w:r>
      <w:proofErr w:type="spellEnd"/>
      <w:r>
        <w:t xml:space="preserve"> Ma. 15. Ain </w:t>
      </w:r>
      <w:proofErr w:type="spellStart"/>
      <w:r>
        <w:t>yetliche</w:t>
      </w:r>
      <w:proofErr w:type="spellEnd"/>
      <w:r>
        <w:t xml:space="preserve"> </w:t>
      </w:r>
      <w:proofErr w:type="spellStart"/>
      <w:r>
        <w:t>pflantzung</w:t>
      </w:r>
      <w:proofErr w:type="spellEnd"/>
      <w:r>
        <w:t xml:space="preserve">/ </w:t>
      </w:r>
      <w:proofErr w:type="spellStart"/>
      <w:r>
        <w:t>wölche</w:t>
      </w:r>
      <w:proofErr w:type="spellEnd"/>
      <w:r>
        <w:t xml:space="preserve"> </w:t>
      </w:r>
      <w:proofErr w:type="spellStart"/>
      <w:r>
        <w:t>nitt</w:t>
      </w:r>
      <w:proofErr w:type="spellEnd"/>
      <w:r>
        <w:t xml:space="preserve"> mein </w:t>
      </w:r>
      <w:proofErr w:type="spellStart"/>
      <w:r>
        <w:t>hymlischer</w:t>
      </w:r>
      <w:proofErr w:type="spellEnd"/>
      <w:r>
        <w:t xml:space="preserve"> </w:t>
      </w:r>
      <w:proofErr w:type="spellStart"/>
      <w:r>
        <w:t>vatter</w:t>
      </w:r>
      <w:proofErr w:type="spellEnd"/>
      <w:r>
        <w:t xml:space="preserve"> </w:t>
      </w:r>
      <w:proofErr w:type="spellStart"/>
      <w:r>
        <w:t>gepflantzt</w:t>
      </w:r>
      <w:proofErr w:type="spellEnd"/>
      <w:r>
        <w:t xml:space="preserve"> </w:t>
      </w:r>
      <w:proofErr w:type="spellStart"/>
      <w:r>
        <w:t>hatt</w:t>
      </w:r>
      <w:proofErr w:type="spellEnd"/>
      <w:r>
        <w:t xml:space="preserve">/ die </w:t>
      </w:r>
      <w:proofErr w:type="spellStart"/>
      <w:r>
        <w:t>wirt</w:t>
      </w:r>
      <w:proofErr w:type="spellEnd"/>
      <w:r>
        <w:t xml:space="preserve"> </w:t>
      </w:r>
      <w:proofErr w:type="spellStart"/>
      <w:r>
        <w:t>auß</w:t>
      </w:r>
      <w:proofErr w:type="spellEnd"/>
      <w:r>
        <w:t xml:space="preserve"> </w:t>
      </w:r>
      <w:proofErr w:type="spellStart"/>
      <w:r>
        <w:t>gewurutzelt</w:t>
      </w:r>
      <w:proofErr w:type="spellEnd"/>
      <w:r>
        <w:t xml:space="preserve"> werden/ verlasset/ sich sy </w:t>
      </w:r>
      <w:proofErr w:type="spellStart"/>
      <w:r>
        <w:t>seynd</w:t>
      </w:r>
      <w:proofErr w:type="spellEnd"/>
      <w:r>
        <w:t xml:space="preserve"> </w:t>
      </w:r>
      <w:proofErr w:type="spellStart"/>
      <w:r>
        <w:t>layder</w:t>
      </w:r>
      <w:proofErr w:type="spellEnd"/>
      <w:r>
        <w:t xml:space="preserve"> die da </w:t>
      </w:r>
      <w:proofErr w:type="spellStart"/>
      <w:r>
        <w:t>plind</w:t>
      </w:r>
      <w:proofErr w:type="spellEnd"/>
      <w:r>
        <w:t xml:space="preserve"> seyn/ der </w:t>
      </w:r>
      <w:proofErr w:type="spellStart"/>
      <w:r>
        <w:t>plinden</w:t>
      </w:r>
      <w:proofErr w:type="spellEnd"/>
      <w:r>
        <w:t xml:space="preserve">. Wenn aber </w:t>
      </w:r>
      <w:proofErr w:type="spellStart"/>
      <w:r>
        <w:t>ain</w:t>
      </w:r>
      <w:proofErr w:type="spellEnd"/>
      <w:r>
        <w:t xml:space="preserve"> </w:t>
      </w:r>
      <w:proofErr w:type="spellStart"/>
      <w:r>
        <w:t>plinder</w:t>
      </w:r>
      <w:proofErr w:type="spellEnd"/>
      <w:r>
        <w:t xml:space="preserve"> </w:t>
      </w:r>
      <w:proofErr w:type="spellStart"/>
      <w:r>
        <w:t>ainen</w:t>
      </w:r>
      <w:proofErr w:type="spellEnd"/>
      <w:r>
        <w:t xml:space="preserve"> </w:t>
      </w:r>
      <w:proofErr w:type="spellStart"/>
      <w:r>
        <w:t>plinden</w:t>
      </w:r>
      <w:proofErr w:type="spellEnd"/>
      <w:r>
        <w:t xml:space="preserve"> </w:t>
      </w:r>
      <w:proofErr w:type="spellStart"/>
      <w:r>
        <w:t>layten</w:t>
      </w:r>
      <w:proofErr w:type="spellEnd"/>
      <w:r>
        <w:t xml:space="preserve"> </w:t>
      </w:r>
      <w:proofErr w:type="spellStart"/>
      <w:r>
        <w:t>wirdt</w:t>
      </w:r>
      <w:proofErr w:type="spellEnd"/>
      <w:r>
        <w:t xml:space="preserve">/ so werden sy </w:t>
      </w:r>
      <w:proofErr w:type="spellStart"/>
      <w:r>
        <w:t>bede</w:t>
      </w:r>
      <w:proofErr w:type="spellEnd"/>
      <w:r>
        <w:t xml:space="preserve"> in grub fallen rc. Nun spricht der </w:t>
      </w:r>
      <w:proofErr w:type="spellStart"/>
      <w:r>
        <w:t>herr</w:t>
      </w:r>
      <w:proofErr w:type="spellEnd"/>
      <w:r>
        <w:t xml:space="preserve"> zu </w:t>
      </w:r>
      <w:proofErr w:type="spellStart"/>
      <w:r>
        <w:t>seynen</w:t>
      </w:r>
      <w:proofErr w:type="spellEnd"/>
      <w:r>
        <w:t xml:space="preserve"> </w:t>
      </w:r>
      <w:proofErr w:type="spellStart"/>
      <w:r>
        <w:t>Jungern</w:t>
      </w:r>
      <w:proofErr w:type="spellEnd"/>
      <w:r>
        <w:t xml:space="preserve"> in </w:t>
      </w:r>
      <w:proofErr w:type="spellStart"/>
      <w:r>
        <w:t>disem</w:t>
      </w:r>
      <w:proofErr w:type="spellEnd"/>
      <w:r>
        <w:t xml:space="preserve"> </w:t>
      </w:r>
      <w:proofErr w:type="spellStart"/>
      <w:r>
        <w:t>text</w:t>
      </w:r>
      <w:proofErr w:type="spellEnd"/>
      <w:r>
        <w:t xml:space="preserve"> verlasset sy/ damit hat er uns all gewarnt/ wann </w:t>
      </w:r>
      <w:proofErr w:type="spellStart"/>
      <w:r>
        <w:t>jr</w:t>
      </w:r>
      <w:proofErr w:type="spellEnd"/>
      <w:r>
        <w:t xml:space="preserve"> </w:t>
      </w:r>
      <w:proofErr w:type="spellStart"/>
      <w:r>
        <w:t>Sect</w:t>
      </w:r>
      <w:proofErr w:type="spellEnd"/>
      <w:r>
        <w:t xml:space="preserve"> oder </w:t>
      </w:r>
      <w:proofErr w:type="spellStart"/>
      <w:r>
        <w:t>orden</w:t>
      </w:r>
      <w:proofErr w:type="spellEnd"/>
      <w:r>
        <w:t xml:space="preserve">/ oder kutten/ und kappen/ seyn </w:t>
      </w:r>
      <w:proofErr w:type="spellStart"/>
      <w:r>
        <w:t>nit</w:t>
      </w:r>
      <w:proofErr w:type="spellEnd"/>
      <w:r>
        <w:t xml:space="preserve"> </w:t>
      </w:r>
      <w:proofErr w:type="spellStart"/>
      <w:r>
        <w:t>pflantzet</w:t>
      </w:r>
      <w:proofErr w:type="spellEnd"/>
      <w:r>
        <w:t xml:space="preserve">/ auf das </w:t>
      </w:r>
      <w:proofErr w:type="spellStart"/>
      <w:r>
        <w:t>wort</w:t>
      </w:r>
      <w:proofErr w:type="spellEnd"/>
      <w:r>
        <w:t xml:space="preserve"> </w:t>
      </w:r>
      <w:proofErr w:type="spellStart"/>
      <w:r>
        <w:t>gottes</w:t>
      </w:r>
      <w:proofErr w:type="spellEnd"/>
      <w:r>
        <w:t xml:space="preserve">/ sonder </w:t>
      </w:r>
      <w:proofErr w:type="spellStart"/>
      <w:r>
        <w:t>ainer</w:t>
      </w:r>
      <w:proofErr w:type="spellEnd"/>
      <w:r>
        <w:t xml:space="preserve"> </w:t>
      </w:r>
      <w:proofErr w:type="spellStart"/>
      <w:r>
        <w:t>auff</w:t>
      </w:r>
      <w:proofErr w:type="spellEnd"/>
      <w:r>
        <w:t xml:space="preserve"> Francisco/ der </w:t>
      </w:r>
      <w:proofErr w:type="spellStart"/>
      <w:r>
        <w:t>annder</w:t>
      </w:r>
      <w:proofErr w:type="spellEnd"/>
      <w:r>
        <w:t xml:space="preserve"> </w:t>
      </w:r>
      <w:proofErr w:type="spellStart"/>
      <w:r>
        <w:t>auff</w:t>
      </w:r>
      <w:proofErr w:type="spellEnd"/>
      <w:r>
        <w:t xml:space="preserve"> </w:t>
      </w:r>
      <w:proofErr w:type="spellStart"/>
      <w:r>
        <w:t>Dominico</w:t>
      </w:r>
      <w:proofErr w:type="spellEnd"/>
      <w:r>
        <w:t xml:space="preserve">/ der dritt </w:t>
      </w:r>
      <w:proofErr w:type="spellStart"/>
      <w:r>
        <w:t>Bernhardino</w:t>
      </w:r>
      <w:proofErr w:type="spellEnd"/>
      <w:r>
        <w:t xml:space="preserve">/ aber ich halt sy werden </w:t>
      </w:r>
      <w:proofErr w:type="spellStart"/>
      <w:r>
        <w:t>ain</w:t>
      </w:r>
      <w:proofErr w:type="spellEnd"/>
      <w:r>
        <w:t xml:space="preserve"> </w:t>
      </w:r>
      <w:proofErr w:type="spellStart"/>
      <w:r>
        <w:t>besonder</w:t>
      </w:r>
      <w:proofErr w:type="spellEnd"/>
      <w:r>
        <w:t xml:space="preserve"> </w:t>
      </w:r>
      <w:proofErr w:type="spellStart"/>
      <w:r>
        <w:t>reych</w:t>
      </w:r>
      <w:proofErr w:type="spellEnd"/>
      <w:r>
        <w:t xml:space="preserve"> haben/ das </w:t>
      </w:r>
      <w:proofErr w:type="spellStart"/>
      <w:r>
        <w:t>nit</w:t>
      </w:r>
      <w:proofErr w:type="spellEnd"/>
      <w:r>
        <w:t xml:space="preserve"> </w:t>
      </w:r>
      <w:proofErr w:type="spellStart"/>
      <w:r>
        <w:t>auff</w:t>
      </w:r>
      <w:proofErr w:type="spellEnd"/>
      <w:r>
        <w:t xml:space="preserve"> Christo </w:t>
      </w:r>
      <w:proofErr w:type="spellStart"/>
      <w:r>
        <w:t>gegründt</w:t>
      </w:r>
      <w:proofErr w:type="spellEnd"/>
      <w:r>
        <w:t xml:space="preserve"> ist/ wann der </w:t>
      </w:r>
      <w:proofErr w:type="spellStart"/>
      <w:r>
        <w:t>herr</w:t>
      </w:r>
      <w:proofErr w:type="spellEnd"/>
      <w:r>
        <w:t xml:space="preserve"> spricht mein </w:t>
      </w:r>
      <w:proofErr w:type="spellStart"/>
      <w:r>
        <w:t>reych</w:t>
      </w:r>
      <w:proofErr w:type="spellEnd"/>
      <w:r>
        <w:t xml:space="preserve"> ist </w:t>
      </w:r>
      <w:proofErr w:type="spellStart"/>
      <w:r>
        <w:t>nit</w:t>
      </w:r>
      <w:proofErr w:type="spellEnd"/>
      <w:r>
        <w:t xml:space="preserve"> von </w:t>
      </w:r>
      <w:proofErr w:type="spellStart"/>
      <w:r>
        <w:t>diser</w:t>
      </w:r>
      <w:proofErr w:type="spellEnd"/>
      <w:r>
        <w:t xml:space="preserve"> </w:t>
      </w:r>
      <w:proofErr w:type="spellStart"/>
      <w:r>
        <w:t>welt</w:t>
      </w:r>
      <w:proofErr w:type="spellEnd"/>
      <w:r>
        <w:t xml:space="preserve">/ als </w:t>
      </w:r>
      <w:proofErr w:type="spellStart"/>
      <w:r>
        <w:t>wolt</w:t>
      </w:r>
      <w:proofErr w:type="spellEnd"/>
      <w:r>
        <w:t xml:space="preserve"> er sprechen. Mein </w:t>
      </w:r>
      <w:proofErr w:type="spellStart"/>
      <w:r>
        <w:t>reych</w:t>
      </w:r>
      <w:proofErr w:type="spellEnd"/>
      <w:r>
        <w:t xml:space="preserve"> </w:t>
      </w:r>
      <w:proofErr w:type="spellStart"/>
      <w:r>
        <w:t>steet</w:t>
      </w:r>
      <w:proofErr w:type="spellEnd"/>
      <w:r>
        <w:t xml:space="preserve"> </w:t>
      </w:r>
      <w:proofErr w:type="spellStart"/>
      <w:r>
        <w:t>nit</w:t>
      </w:r>
      <w:proofErr w:type="spellEnd"/>
      <w:r>
        <w:t xml:space="preserve"> in </w:t>
      </w:r>
      <w:proofErr w:type="spellStart"/>
      <w:r>
        <w:t>eüsserlichen</w:t>
      </w:r>
      <w:proofErr w:type="spellEnd"/>
      <w:r>
        <w:t xml:space="preserve"> dingen/ die </w:t>
      </w:r>
      <w:proofErr w:type="spellStart"/>
      <w:r>
        <w:t>gedicht</w:t>
      </w:r>
      <w:proofErr w:type="spellEnd"/>
      <w:r>
        <w:t xml:space="preserve"> </w:t>
      </w:r>
      <w:proofErr w:type="spellStart"/>
      <w:r>
        <w:t>seind</w:t>
      </w:r>
      <w:proofErr w:type="spellEnd"/>
      <w:r>
        <w:t xml:space="preserve"> auf </w:t>
      </w:r>
      <w:proofErr w:type="spellStart"/>
      <w:r>
        <w:t>menschen</w:t>
      </w:r>
      <w:proofErr w:type="spellEnd"/>
      <w:r>
        <w:t xml:space="preserve"> leer zu der </w:t>
      </w:r>
      <w:proofErr w:type="spellStart"/>
      <w:r>
        <w:t>säligkait</w:t>
      </w:r>
      <w:proofErr w:type="spellEnd"/>
      <w:r>
        <w:t xml:space="preserve"> Mat. am .7. Spricht der her </w:t>
      </w:r>
      <w:proofErr w:type="spellStart"/>
      <w:r>
        <w:t>ain</w:t>
      </w:r>
      <w:proofErr w:type="spellEnd"/>
      <w:r>
        <w:t xml:space="preserve"> </w:t>
      </w:r>
      <w:proofErr w:type="spellStart"/>
      <w:r>
        <w:t>yegklicher</w:t>
      </w:r>
      <w:proofErr w:type="spellEnd"/>
      <w:r>
        <w:t xml:space="preserve"> der da hat </w:t>
      </w:r>
      <w:proofErr w:type="spellStart"/>
      <w:r>
        <w:t>dise</w:t>
      </w:r>
      <w:proofErr w:type="spellEnd"/>
      <w:r>
        <w:t xml:space="preserve"> meine </w:t>
      </w:r>
      <w:proofErr w:type="spellStart"/>
      <w:r>
        <w:t>red</w:t>
      </w:r>
      <w:proofErr w:type="spellEnd"/>
      <w:r>
        <w:t xml:space="preserve"> und thut die selbigen/ den will ich </w:t>
      </w:r>
      <w:proofErr w:type="spellStart"/>
      <w:r>
        <w:t>vergleychen</w:t>
      </w:r>
      <w:proofErr w:type="spellEnd"/>
      <w:r>
        <w:t xml:space="preserve"> </w:t>
      </w:r>
      <w:proofErr w:type="spellStart"/>
      <w:r>
        <w:t>ainem</w:t>
      </w:r>
      <w:proofErr w:type="spellEnd"/>
      <w:r>
        <w:t xml:space="preserve"> klugen man </w:t>
      </w:r>
      <w:proofErr w:type="spellStart"/>
      <w:r>
        <w:t>wölcher</w:t>
      </w:r>
      <w:proofErr w:type="spellEnd"/>
      <w:r>
        <w:t xml:space="preserve"> seyn </w:t>
      </w:r>
      <w:proofErr w:type="spellStart"/>
      <w:r>
        <w:t>hauß</w:t>
      </w:r>
      <w:proofErr w:type="spellEnd"/>
      <w:r>
        <w:t xml:space="preserve"> </w:t>
      </w:r>
      <w:proofErr w:type="spellStart"/>
      <w:r>
        <w:t>gepaut</w:t>
      </w:r>
      <w:proofErr w:type="spellEnd"/>
      <w:r>
        <w:t xml:space="preserve"> hat </w:t>
      </w:r>
      <w:proofErr w:type="spellStart"/>
      <w:r>
        <w:t>auff</w:t>
      </w:r>
      <w:proofErr w:type="spellEnd"/>
      <w:r>
        <w:t xml:space="preserve"> </w:t>
      </w:r>
      <w:proofErr w:type="spellStart"/>
      <w:r>
        <w:t>ainen</w:t>
      </w:r>
      <w:proofErr w:type="spellEnd"/>
      <w:r>
        <w:t xml:space="preserve"> </w:t>
      </w:r>
      <w:proofErr w:type="spellStart"/>
      <w:r>
        <w:t>felß</w:t>
      </w:r>
      <w:proofErr w:type="spellEnd"/>
      <w:r>
        <w:t xml:space="preserve"> rc. Der selbig </w:t>
      </w:r>
      <w:proofErr w:type="spellStart"/>
      <w:r>
        <w:t>felß</w:t>
      </w:r>
      <w:proofErr w:type="spellEnd"/>
      <w:r>
        <w:t xml:space="preserve"> ist Christus/ und alle die </w:t>
      </w:r>
      <w:proofErr w:type="spellStart"/>
      <w:r>
        <w:t>auff</w:t>
      </w:r>
      <w:proofErr w:type="spellEnd"/>
      <w:r>
        <w:t xml:space="preserve"> </w:t>
      </w:r>
      <w:proofErr w:type="spellStart"/>
      <w:r>
        <w:t>jn</w:t>
      </w:r>
      <w:proofErr w:type="spellEnd"/>
      <w:r>
        <w:t xml:space="preserve"> </w:t>
      </w:r>
      <w:proofErr w:type="spellStart"/>
      <w:r>
        <w:t>vertrauwen</w:t>
      </w:r>
      <w:proofErr w:type="spellEnd"/>
      <w:r>
        <w:t xml:space="preserve"> oder glauben an seyn </w:t>
      </w:r>
      <w:proofErr w:type="spellStart"/>
      <w:r>
        <w:t>wort</w:t>
      </w:r>
      <w:proofErr w:type="spellEnd"/>
      <w:r>
        <w:t xml:space="preserve">/ wie er </w:t>
      </w:r>
      <w:proofErr w:type="spellStart"/>
      <w:r>
        <w:t>selbs</w:t>
      </w:r>
      <w:proofErr w:type="spellEnd"/>
      <w:r>
        <w:t xml:space="preserve"> sagt/ Joan. am . 7. So </w:t>
      </w:r>
      <w:proofErr w:type="spellStart"/>
      <w:r>
        <w:t>yemandt</w:t>
      </w:r>
      <w:proofErr w:type="spellEnd"/>
      <w:r>
        <w:t xml:space="preserve"> </w:t>
      </w:r>
      <w:proofErr w:type="spellStart"/>
      <w:r>
        <w:t>dürst</w:t>
      </w:r>
      <w:proofErr w:type="spellEnd"/>
      <w:r>
        <w:t xml:space="preserve">/ der </w:t>
      </w:r>
      <w:proofErr w:type="spellStart"/>
      <w:r>
        <w:t>kum</w:t>
      </w:r>
      <w:proofErr w:type="spellEnd"/>
      <w:r>
        <w:t xml:space="preserve"> zu mir und </w:t>
      </w:r>
      <w:proofErr w:type="spellStart"/>
      <w:r>
        <w:t>trinck</w:t>
      </w:r>
      <w:proofErr w:type="spellEnd"/>
      <w:r>
        <w:t xml:space="preserve">/ Wer in mich glaubt als die </w:t>
      </w:r>
      <w:proofErr w:type="spellStart"/>
      <w:r>
        <w:t>geschrifft</w:t>
      </w:r>
      <w:proofErr w:type="spellEnd"/>
      <w:r>
        <w:t xml:space="preserve"> sagt/ Von des </w:t>
      </w:r>
      <w:proofErr w:type="spellStart"/>
      <w:r>
        <w:t>bauchs</w:t>
      </w:r>
      <w:proofErr w:type="spellEnd"/>
      <w:r>
        <w:t xml:space="preserve"> werden fliessen die lebendigen </w:t>
      </w:r>
      <w:proofErr w:type="spellStart"/>
      <w:r>
        <w:t>wasser</w:t>
      </w:r>
      <w:proofErr w:type="spellEnd"/>
      <w:r>
        <w:t xml:space="preserve"> rc. Das </w:t>
      </w:r>
      <w:proofErr w:type="spellStart"/>
      <w:r>
        <w:t>redt</w:t>
      </w:r>
      <w:proofErr w:type="spellEnd"/>
      <w:r>
        <w:t xml:space="preserve"> er aber von dem </w:t>
      </w:r>
      <w:proofErr w:type="spellStart"/>
      <w:r>
        <w:t>gayst</w:t>
      </w:r>
      <w:proofErr w:type="spellEnd"/>
      <w:r>
        <w:t xml:space="preserve"> </w:t>
      </w:r>
      <w:proofErr w:type="spellStart"/>
      <w:r>
        <w:t>wölche</w:t>
      </w:r>
      <w:proofErr w:type="spellEnd"/>
      <w:r>
        <w:t xml:space="preserve"> </w:t>
      </w:r>
      <w:proofErr w:type="spellStart"/>
      <w:r>
        <w:t>entpfangen</w:t>
      </w:r>
      <w:proofErr w:type="spellEnd"/>
      <w:r>
        <w:t xml:space="preserve"> würden die in </w:t>
      </w:r>
      <w:proofErr w:type="spellStart"/>
      <w:r>
        <w:t>jn</w:t>
      </w:r>
      <w:proofErr w:type="spellEnd"/>
      <w:r>
        <w:t xml:space="preserve"> glauben/ </w:t>
      </w:r>
      <w:proofErr w:type="spellStart"/>
      <w:r>
        <w:t>darumb</w:t>
      </w:r>
      <w:proofErr w:type="spellEnd"/>
      <w:r>
        <w:t xml:space="preserve"> </w:t>
      </w:r>
      <w:proofErr w:type="spellStart"/>
      <w:r>
        <w:t>solt</w:t>
      </w:r>
      <w:proofErr w:type="spellEnd"/>
      <w:r>
        <w:t xml:space="preserve"> </w:t>
      </w:r>
      <w:proofErr w:type="spellStart"/>
      <w:r>
        <w:t>jr</w:t>
      </w:r>
      <w:proofErr w:type="spellEnd"/>
      <w:r>
        <w:t xml:space="preserve"> wissen/ das </w:t>
      </w:r>
      <w:proofErr w:type="spellStart"/>
      <w:r>
        <w:t>allain</w:t>
      </w:r>
      <w:proofErr w:type="spellEnd"/>
      <w:r>
        <w:t xml:space="preserve"> Gottes </w:t>
      </w:r>
      <w:proofErr w:type="spellStart"/>
      <w:r>
        <w:t>wort</w:t>
      </w:r>
      <w:proofErr w:type="spellEnd"/>
      <w:r>
        <w:t xml:space="preserve"> </w:t>
      </w:r>
      <w:proofErr w:type="spellStart"/>
      <w:r>
        <w:t>speyst</w:t>
      </w:r>
      <w:proofErr w:type="spellEnd"/>
      <w:r>
        <w:t xml:space="preserve"> die </w:t>
      </w:r>
      <w:proofErr w:type="spellStart"/>
      <w:r>
        <w:t>seel</w:t>
      </w:r>
      <w:proofErr w:type="spellEnd"/>
      <w:r>
        <w:t xml:space="preserve">/ durch den </w:t>
      </w:r>
      <w:proofErr w:type="spellStart"/>
      <w:r>
        <w:t>gayst</w:t>
      </w:r>
      <w:proofErr w:type="spellEnd"/>
      <w:r>
        <w:t xml:space="preserve"> den es </w:t>
      </w:r>
      <w:proofErr w:type="spellStart"/>
      <w:r>
        <w:t>gybt</w:t>
      </w:r>
      <w:proofErr w:type="spellEnd"/>
      <w:r>
        <w:t xml:space="preserve">/ wann die </w:t>
      </w:r>
      <w:proofErr w:type="spellStart"/>
      <w:r>
        <w:t>säligkait</w:t>
      </w:r>
      <w:proofErr w:type="spellEnd"/>
      <w:r>
        <w:t xml:space="preserve"> </w:t>
      </w:r>
      <w:proofErr w:type="spellStart"/>
      <w:r>
        <w:t>steet</w:t>
      </w:r>
      <w:proofErr w:type="spellEnd"/>
      <w:r>
        <w:t xml:space="preserve"> </w:t>
      </w:r>
      <w:proofErr w:type="spellStart"/>
      <w:r>
        <w:t>nitt</w:t>
      </w:r>
      <w:proofErr w:type="spellEnd"/>
      <w:r>
        <w:t xml:space="preserve"> in fasten und betten/ sonder </w:t>
      </w:r>
      <w:proofErr w:type="spellStart"/>
      <w:r>
        <w:t>allain</w:t>
      </w:r>
      <w:proofErr w:type="spellEnd"/>
      <w:r>
        <w:t xml:space="preserve"> im glauben </w:t>
      </w:r>
      <w:proofErr w:type="spellStart"/>
      <w:r>
        <w:t>auff</w:t>
      </w:r>
      <w:proofErr w:type="spellEnd"/>
      <w:r>
        <w:t xml:space="preserve"> Christum. </w:t>
      </w:r>
      <w:proofErr w:type="spellStart"/>
      <w:r>
        <w:t>Darumb</w:t>
      </w:r>
      <w:proofErr w:type="spellEnd"/>
      <w:r>
        <w:t xml:space="preserve"> wenn </w:t>
      </w:r>
      <w:proofErr w:type="spellStart"/>
      <w:r>
        <w:t>jr</w:t>
      </w:r>
      <w:proofErr w:type="spellEnd"/>
      <w:r>
        <w:t xml:space="preserve"> glaubt Christus sey </w:t>
      </w:r>
      <w:proofErr w:type="spellStart"/>
      <w:r>
        <w:t>umb</w:t>
      </w:r>
      <w:proofErr w:type="spellEnd"/>
      <w:r>
        <w:t xml:space="preserve"> </w:t>
      </w:r>
      <w:proofErr w:type="spellStart"/>
      <w:r>
        <w:t>ewer</w:t>
      </w:r>
      <w:proofErr w:type="spellEnd"/>
      <w:r>
        <w:t xml:space="preserve"> </w:t>
      </w:r>
      <w:proofErr w:type="spellStart"/>
      <w:r>
        <w:t>sündt</w:t>
      </w:r>
      <w:proofErr w:type="spellEnd"/>
      <w:r>
        <w:t xml:space="preserve"> willen gestorben/ und </w:t>
      </w:r>
      <w:proofErr w:type="spellStart"/>
      <w:r>
        <w:t>umb</w:t>
      </w:r>
      <w:proofErr w:type="spellEnd"/>
      <w:r>
        <w:t xml:space="preserve"> </w:t>
      </w:r>
      <w:proofErr w:type="spellStart"/>
      <w:r>
        <w:t>ewer</w:t>
      </w:r>
      <w:proofErr w:type="spellEnd"/>
      <w:r>
        <w:t xml:space="preserve"> </w:t>
      </w:r>
      <w:proofErr w:type="spellStart"/>
      <w:r>
        <w:t>gerechtigkait</w:t>
      </w:r>
      <w:proofErr w:type="spellEnd"/>
      <w:r>
        <w:t xml:space="preserve"> wider </w:t>
      </w:r>
      <w:proofErr w:type="spellStart"/>
      <w:r>
        <w:t>aufferstanden</w:t>
      </w:r>
      <w:proofErr w:type="spellEnd"/>
      <w:r>
        <w:t xml:space="preserve">/ so </w:t>
      </w:r>
      <w:proofErr w:type="spellStart"/>
      <w:r>
        <w:t>werdt</w:t>
      </w:r>
      <w:proofErr w:type="spellEnd"/>
      <w:r>
        <w:t xml:space="preserve"> </w:t>
      </w:r>
      <w:proofErr w:type="spellStart"/>
      <w:r>
        <w:t>jr</w:t>
      </w:r>
      <w:proofErr w:type="spellEnd"/>
      <w:r>
        <w:t xml:space="preserve"> </w:t>
      </w:r>
      <w:proofErr w:type="spellStart"/>
      <w:r>
        <w:t>kinder</w:t>
      </w:r>
      <w:proofErr w:type="spellEnd"/>
      <w:r>
        <w:t xml:space="preserve"> Gottes </w:t>
      </w:r>
      <w:proofErr w:type="spellStart"/>
      <w:r>
        <w:t>genandt</w:t>
      </w:r>
      <w:proofErr w:type="spellEnd"/>
      <w:r>
        <w:t xml:space="preserve">/ </w:t>
      </w:r>
      <w:proofErr w:type="spellStart"/>
      <w:r>
        <w:t>umb</w:t>
      </w:r>
      <w:proofErr w:type="spellEnd"/>
      <w:r>
        <w:t xml:space="preserve"> glauben willen/ den </w:t>
      </w:r>
      <w:proofErr w:type="spellStart"/>
      <w:r>
        <w:t>jr</w:t>
      </w:r>
      <w:proofErr w:type="spellEnd"/>
      <w:r>
        <w:t xml:space="preserve"> in Christum </w:t>
      </w:r>
      <w:proofErr w:type="spellStart"/>
      <w:r>
        <w:t>hapt</w:t>
      </w:r>
      <w:proofErr w:type="spellEnd"/>
      <w:r>
        <w:t xml:space="preserve">. 1. Johannis .1. Und das </w:t>
      </w:r>
      <w:proofErr w:type="spellStart"/>
      <w:r>
        <w:t>blut</w:t>
      </w:r>
      <w:proofErr w:type="spellEnd"/>
      <w:r>
        <w:t xml:space="preserve"> </w:t>
      </w:r>
      <w:proofErr w:type="spellStart"/>
      <w:r>
        <w:t>Jhesus</w:t>
      </w:r>
      <w:proofErr w:type="spellEnd"/>
      <w:r>
        <w:t xml:space="preserve"> </w:t>
      </w:r>
      <w:proofErr w:type="spellStart"/>
      <w:r>
        <w:t>Chrisus</w:t>
      </w:r>
      <w:proofErr w:type="spellEnd"/>
      <w:r>
        <w:t xml:space="preserve"> macht uns </w:t>
      </w:r>
      <w:proofErr w:type="spellStart"/>
      <w:r>
        <w:t>rayn</w:t>
      </w:r>
      <w:proofErr w:type="spellEnd"/>
      <w:r>
        <w:t xml:space="preserve"> von allen </w:t>
      </w:r>
      <w:proofErr w:type="spellStart"/>
      <w:r>
        <w:t>sünden</w:t>
      </w:r>
      <w:proofErr w:type="spellEnd"/>
      <w:r>
        <w:t xml:space="preserve"> rc. Wie ich vor gesagt hab durch den glauben/ den wir in Christo haben/ denn die falschen Propheten haben </w:t>
      </w:r>
      <w:proofErr w:type="spellStart"/>
      <w:r>
        <w:t>unns</w:t>
      </w:r>
      <w:proofErr w:type="spellEnd"/>
      <w:r>
        <w:t xml:space="preserve"> anders </w:t>
      </w:r>
      <w:proofErr w:type="spellStart"/>
      <w:r>
        <w:t>geweyst</w:t>
      </w:r>
      <w:proofErr w:type="spellEnd"/>
      <w:r>
        <w:t xml:space="preserve">/ die </w:t>
      </w:r>
      <w:proofErr w:type="spellStart"/>
      <w:r>
        <w:t>säligkait</w:t>
      </w:r>
      <w:proofErr w:type="spellEnd"/>
      <w:r>
        <w:t xml:space="preserve"> sey in </w:t>
      </w:r>
      <w:proofErr w:type="spellStart"/>
      <w:r>
        <w:t>walfarten</w:t>
      </w:r>
      <w:proofErr w:type="spellEnd"/>
      <w:r>
        <w:t xml:space="preserve"> zu </w:t>
      </w:r>
      <w:proofErr w:type="spellStart"/>
      <w:r>
        <w:t>sant</w:t>
      </w:r>
      <w:proofErr w:type="spellEnd"/>
      <w:r>
        <w:t xml:space="preserve"> Wolffgang/ zu </w:t>
      </w:r>
      <w:proofErr w:type="spellStart"/>
      <w:r>
        <w:t>sant</w:t>
      </w:r>
      <w:proofErr w:type="spellEnd"/>
      <w:r>
        <w:t xml:space="preserve"> Jacob/ gen </w:t>
      </w:r>
      <w:proofErr w:type="spellStart"/>
      <w:r>
        <w:t>Ainsideln</w:t>
      </w:r>
      <w:proofErr w:type="spellEnd"/>
      <w:r>
        <w:t xml:space="preserve">/ gen Ach/ gen Rom/ und zu dem </w:t>
      </w:r>
      <w:proofErr w:type="spellStart"/>
      <w:r>
        <w:t>Entechrist</w:t>
      </w:r>
      <w:proofErr w:type="spellEnd"/>
      <w:r>
        <w:t xml:space="preserve">/ der </w:t>
      </w:r>
      <w:proofErr w:type="spellStart"/>
      <w:r>
        <w:t>seyder</w:t>
      </w:r>
      <w:proofErr w:type="spellEnd"/>
      <w:r>
        <w:t xml:space="preserve"> uns die </w:t>
      </w:r>
      <w:proofErr w:type="spellStart"/>
      <w:r>
        <w:t>sünd</w:t>
      </w:r>
      <w:proofErr w:type="spellEnd"/>
      <w:r>
        <w:t xml:space="preserve"> </w:t>
      </w:r>
      <w:proofErr w:type="spellStart"/>
      <w:r>
        <w:t>allain</w:t>
      </w:r>
      <w:proofErr w:type="spellEnd"/>
      <w:r>
        <w:t xml:space="preserve"> </w:t>
      </w:r>
      <w:proofErr w:type="spellStart"/>
      <w:r>
        <w:t>verzeyhen</w:t>
      </w:r>
      <w:proofErr w:type="spellEnd"/>
      <w:r>
        <w:t xml:space="preserve"> </w:t>
      </w:r>
      <w:proofErr w:type="spellStart"/>
      <w:r>
        <w:t>müg</w:t>
      </w:r>
      <w:proofErr w:type="spellEnd"/>
      <w:r>
        <w:t xml:space="preserve">/ das doch </w:t>
      </w:r>
      <w:proofErr w:type="spellStart"/>
      <w:r>
        <w:t>nit</w:t>
      </w:r>
      <w:proofErr w:type="spellEnd"/>
      <w:r>
        <w:t xml:space="preserve"> war ist/ die </w:t>
      </w:r>
      <w:proofErr w:type="spellStart"/>
      <w:r>
        <w:t>säligkait</w:t>
      </w:r>
      <w:proofErr w:type="spellEnd"/>
      <w:r>
        <w:t xml:space="preserve"> </w:t>
      </w:r>
      <w:proofErr w:type="spellStart"/>
      <w:r>
        <w:t>steet</w:t>
      </w:r>
      <w:proofErr w:type="spellEnd"/>
      <w:r>
        <w:t xml:space="preserve"> weder </w:t>
      </w:r>
      <w:proofErr w:type="spellStart"/>
      <w:r>
        <w:t>auff</w:t>
      </w:r>
      <w:proofErr w:type="spellEnd"/>
      <w:r>
        <w:t xml:space="preserve"> </w:t>
      </w:r>
      <w:proofErr w:type="spellStart"/>
      <w:r>
        <w:t>jm</w:t>
      </w:r>
      <w:proofErr w:type="spellEnd"/>
      <w:r>
        <w:t xml:space="preserve"> noch auf den </w:t>
      </w:r>
      <w:proofErr w:type="spellStart"/>
      <w:r>
        <w:t>Walfarten</w:t>
      </w:r>
      <w:proofErr w:type="spellEnd"/>
      <w:r>
        <w:t xml:space="preserve">/ noch in der Kirchen. Hört wie Paulus sagt zu den Corinthern/ in der ersten Epistel/ am dritten </w:t>
      </w:r>
      <w:proofErr w:type="spellStart"/>
      <w:r>
        <w:t>capitel</w:t>
      </w:r>
      <w:proofErr w:type="spellEnd"/>
      <w:r>
        <w:t xml:space="preserve"> Wist </w:t>
      </w:r>
      <w:proofErr w:type="spellStart"/>
      <w:r>
        <w:t>jr</w:t>
      </w:r>
      <w:proofErr w:type="spellEnd"/>
      <w:r>
        <w:t xml:space="preserve"> </w:t>
      </w:r>
      <w:proofErr w:type="spellStart"/>
      <w:r>
        <w:t>nit</w:t>
      </w:r>
      <w:proofErr w:type="spellEnd"/>
      <w:r>
        <w:t xml:space="preserve"> das </w:t>
      </w:r>
      <w:proofErr w:type="spellStart"/>
      <w:r>
        <w:t>jr</w:t>
      </w:r>
      <w:proofErr w:type="spellEnd"/>
      <w:r>
        <w:t xml:space="preserve"> Gottes Tempel </w:t>
      </w:r>
      <w:proofErr w:type="spellStart"/>
      <w:r>
        <w:t>seyt</w:t>
      </w:r>
      <w:proofErr w:type="spellEnd"/>
      <w:r>
        <w:t xml:space="preserve">/ und das der </w:t>
      </w:r>
      <w:proofErr w:type="spellStart"/>
      <w:r>
        <w:t>Gayst</w:t>
      </w:r>
      <w:proofErr w:type="spellEnd"/>
      <w:r>
        <w:t xml:space="preserve"> </w:t>
      </w:r>
      <w:proofErr w:type="spellStart"/>
      <w:r>
        <w:t>gottes</w:t>
      </w:r>
      <w:proofErr w:type="spellEnd"/>
      <w:r>
        <w:t xml:space="preserve"> in euch </w:t>
      </w:r>
      <w:proofErr w:type="spellStart"/>
      <w:r>
        <w:t>wonet</w:t>
      </w:r>
      <w:proofErr w:type="spellEnd"/>
      <w:r>
        <w:t xml:space="preserve">/ So </w:t>
      </w:r>
      <w:proofErr w:type="spellStart"/>
      <w:r>
        <w:t>yemandt</w:t>
      </w:r>
      <w:proofErr w:type="spellEnd"/>
      <w:r>
        <w:t xml:space="preserve"> den Tempel Gottes </w:t>
      </w:r>
      <w:proofErr w:type="spellStart"/>
      <w:r>
        <w:t>schendet</w:t>
      </w:r>
      <w:proofErr w:type="spellEnd"/>
      <w:r>
        <w:t xml:space="preserve">/ den </w:t>
      </w:r>
      <w:proofErr w:type="spellStart"/>
      <w:r>
        <w:t>wirdt</w:t>
      </w:r>
      <w:proofErr w:type="spellEnd"/>
      <w:r>
        <w:t xml:space="preserve"> Gott </w:t>
      </w:r>
      <w:proofErr w:type="spellStart"/>
      <w:r>
        <w:t>schenden</w:t>
      </w:r>
      <w:proofErr w:type="spellEnd"/>
      <w:r>
        <w:t xml:space="preserve">/ denn der Tempel Gottes ist </w:t>
      </w:r>
      <w:proofErr w:type="spellStart"/>
      <w:r>
        <w:t>haylig</w:t>
      </w:r>
      <w:proofErr w:type="spellEnd"/>
      <w:r>
        <w:t xml:space="preserve">/ der </w:t>
      </w:r>
      <w:proofErr w:type="spellStart"/>
      <w:r>
        <w:t>seyt</w:t>
      </w:r>
      <w:proofErr w:type="spellEnd"/>
      <w:r>
        <w:t xml:space="preserve"> </w:t>
      </w:r>
      <w:proofErr w:type="spellStart"/>
      <w:r>
        <w:t>jr</w:t>
      </w:r>
      <w:proofErr w:type="spellEnd"/>
      <w:r>
        <w:t xml:space="preserve">/ </w:t>
      </w:r>
      <w:proofErr w:type="spellStart"/>
      <w:r>
        <w:t>nyemandt</w:t>
      </w:r>
      <w:proofErr w:type="spellEnd"/>
      <w:r>
        <w:t xml:space="preserve"> </w:t>
      </w:r>
      <w:proofErr w:type="spellStart"/>
      <w:r>
        <w:t>betreügt</w:t>
      </w:r>
      <w:proofErr w:type="spellEnd"/>
      <w:r>
        <w:t xml:space="preserve"> sich </w:t>
      </w:r>
      <w:proofErr w:type="spellStart"/>
      <w:r>
        <w:t>selbs</w:t>
      </w:r>
      <w:proofErr w:type="spellEnd"/>
      <w:r>
        <w:t xml:space="preserve">/ </w:t>
      </w:r>
      <w:proofErr w:type="spellStart"/>
      <w:r>
        <w:t>wöllicher</w:t>
      </w:r>
      <w:proofErr w:type="spellEnd"/>
      <w:r>
        <w:t xml:space="preserve"> sich </w:t>
      </w:r>
      <w:proofErr w:type="spellStart"/>
      <w:r>
        <w:t>under</w:t>
      </w:r>
      <w:proofErr w:type="spellEnd"/>
      <w:r>
        <w:t xml:space="preserve"> euch </w:t>
      </w:r>
      <w:proofErr w:type="spellStart"/>
      <w:r>
        <w:t>dunckt</w:t>
      </w:r>
      <w:proofErr w:type="spellEnd"/>
      <w:r>
        <w:t xml:space="preserve"> </w:t>
      </w:r>
      <w:proofErr w:type="spellStart"/>
      <w:r>
        <w:t>weyß</w:t>
      </w:r>
      <w:proofErr w:type="spellEnd"/>
      <w:r>
        <w:t xml:space="preserve"> seyn/ der wer </w:t>
      </w:r>
      <w:proofErr w:type="spellStart"/>
      <w:r>
        <w:t>ain</w:t>
      </w:r>
      <w:proofErr w:type="spellEnd"/>
      <w:r>
        <w:t xml:space="preserve"> narr </w:t>
      </w:r>
      <w:proofErr w:type="spellStart"/>
      <w:r>
        <w:t>auff</w:t>
      </w:r>
      <w:proofErr w:type="spellEnd"/>
      <w:r>
        <w:t xml:space="preserve"> </w:t>
      </w:r>
      <w:proofErr w:type="spellStart"/>
      <w:r>
        <w:t>diser</w:t>
      </w:r>
      <w:proofErr w:type="spellEnd"/>
      <w:r>
        <w:t xml:space="preserve"> </w:t>
      </w:r>
      <w:proofErr w:type="spellStart"/>
      <w:r>
        <w:t>welt</w:t>
      </w:r>
      <w:proofErr w:type="spellEnd"/>
      <w:r>
        <w:t xml:space="preserve">/ das er mag </w:t>
      </w:r>
      <w:proofErr w:type="spellStart"/>
      <w:r>
        <w:t>weyß</w:t>
      </w:r>
      <w:proofErr w:type="spellEnd"/>
      <w:r>
        <w:t xml:space="preserve"> seyn/ dann </w:t>
      </w:r>
      <w:proofErr w:type="spellStart"/>
      <w:r>
        <w:t>diser</w:t>
      </w:r>
      <w:proofErr w:type="spellEnd"/>
      <w:r>
        <w:t xml:space="preserve"> </w:t>
      </w:r>
      <w:proofErr w:type="spellStart"/>
      <w:r>
        <w:t>welt</w:t>
      </w:r>
      <w:proofErr w:type="spellEnd"/>
      <w:r>
        <w:t xml:space="preserve"> </w:t>
      </w:r>
      <w:proofErr w:type="spellStart"/>
      <w:r>
        <w:t>weyßhait</w:t>
      </w:r>
      <w:proofErr w:type="spellEnd"/>
      <w:r>
        <w:t xml:space="preserve">/ ist </w:t>
      </w:r>
      <w:proofErr w:type="spellStart"/>
      <w:r>
        <w:t>ain</w:t>
      </w:r>
      <w:proofErr w:type="spellEnd"/>
      <w:r>
        <w:t xml:space="preserve"> </w:t>
      </w:r>
      <w:proofErr w:type="spellStart"/>
      <w:r>
        <w:t>thorhait</w:t>
      </w:r>
      <w:proofErr w:type="spellEnd"/>
      <w:r>
        <w:t xml:space="preserve"> bey Gott/ dann es ist </w:t>
      </w:r>
      <w:proofErr w:type="spellStart"/>
      <w:r>
        <w:t>geschriben</w:t>
      </w:r>
      <w:proofErr w:type="spellEnd"/>
      <w:r>
        <w:t xml:space="preserve"> Job am </w:t>
      </w:r>
      <w:proofErr w:type="spellStart"/>
      <w:r>
        <w:t>fünfften</w:t>
      </w:r>
      <w:proofErr w:type="spellEnd"/>
      <w:r>
        <w:t xml:space="preserve">. Die </w:t>
      </w:r>
      <w:proofErr w:type="spellStart"/>
      <w:r>
        <w:t>weyßen</w:t>
      </w:r>
      <w:proofErr w:type="spellEnd"/>
      <w:r>
        <w:t xml:space="preserve"> </w:t>
      </w:r>
      <w:proofErr w:type="spellStart"/>
      <w:r>
        <w:t>dergreyfft</w:t>
      </w:r>
      <w:proofErr w:type="spellEnd"/>
      <w:r>
        <w:t xml:space="preserve"> er in </w:t>
      </w:r>
      <w:proofErr w:type="spellStart"/>
      <w:r>
        <w:t>jren</w:t>
      </w:r>
      <w:proofErr w:type="spellEnd"/>
      <w:r>
        <w:t xml:space="preserve"> </w:t>
      </w:r>
      <w:proofErr w:type="spellStart"/>
      <w:r>
        <w:t>dücken</w:t>
      </w:r>
      <w:proofErr w:type="spellEnd"/>
      <w:r>
        <w:t xml:space="preserve">/ als </w:t>
      </w:r>
      <w:proofErr w:type="spellStart"/>
      <w:r>
        <w:t>Dauid</w:t>
      </w:r>
      <w:proofErr w:type="spellEnd"/>
      <w:r>
        <w:t xml:space="preserve"> sagt am .93. Psalm. Der </w:t>
      </w:r>
      <w:proofErr w:type="spellStart"/>
      <w:r>
        <w:t>herr</w:t>
      </w:r>
      <w:proofErr w:type="spellEnd"/>
      <w:r>
        <w:t xml:space="preserve"> </w:t>
      </w:r>
      <w:proofErr w:type="spellStart"/>
      <w:r>
        <w:t>wayst</w:t>
      </w:r>
      <w:proofErr w:type="spellEnd"/>
      <w:r>
        <w:t xml:space="preserve"> der </w:t>
      </w:r>
      <w:proofErr w:type="spellStart"/>
      <w:r>
        <w:t>weysen</w:t>
      </w:r>
      <w:proofErr w:type="spellEnd"/>
      <w:r>
        <w:t xml:space="preserve"> </w:t>
      </w:r>
      <w:proofErr w:type="spellStart"/>
      <w:r>
        <w:t>gedancken</w:t>
      </w:r>
      <w:proofErr w:type="spellEnd"/>
      <w:r>
        <w:t xml:space="preserve">/ dann sy sein </w:t>
      </w:r>
      <w:proofErr w:type="spellStart"/>
      <w:r>
        <w:t>eyttel</w:t>
      </w:r>
      <w:proofErr w:type="spellEnd"/>
      <w:r>
        <w:t xml:space="preserve"> rc. </w:t>
      </w:r>
      <w:proofErr w:type="spellStart"/>
      <w:r>
        <w:t>Darumb</w:t>
      </w:r>
      <w:proofErr w:type="spellEnd"/>
      <w:r>
        <w:t xml:space="preserve"> ob </w:t>
      </w:r>
      <w:proofErr w:type="spellStart"/>
      <w:r>
        <w:t>ayner</w:t>
      </w:r>
      <w:proofErr w:type="spellEnd"/>
      <w:r>
        <w:t xml:space="preserve"> </w:t>
      </w:r>
      <w:proofErr w:type="spellStart"/>
      <w:r>
        <w:t>maynet</w:t>
      </w:r>
      <w:proofErr w:type="spellEnd"/>
      <w:r>
        <w:t xml:space="preserve"> </w:t>
      </w:r>
      <w:proofErr w:type="spellStart"/>
      <w:r>
        <w:t>sälig</w:t>
      </w:r>
      <w:proofErr w:type="spellEnd"/>
      <w:r>
        <w:t xml:space="preserve"> zu werden ausserhalb des </w:t>
      </w:r>
      <w:proofErr w:type="spellStart"/>
      <w:r>
        <w:t>glaubens</w:t>
      </w:r>
      <w:proofErr w:type="spellEnd"/>
      <w:r>
        <w:t xml:space="preserve"> </w:t>
      </w:r>
      <w:proofErr w:type="spellStart"/>
      <w:r>
        <w:t>inn</w:t>
      </w:r>
      <w:proofErr w:type="spellEnd"/>
      <w:r>
        <w:t xml:space="preserve"> Christo/ das mag </w:t>
      </w:r>
      <w:proofErr w:type="spellStart"/>
      <w:r>
        <w:t>nit</w:t>
      </w:r>
      <w:proofErr w:type="spellEnd"/>
      <w:r>
        <w:t xml:space="preserve"> seyn/ wann der </w:t>
      </w:r>
      <w:proofErr w:type="spellStart"/>
      <w:r>
        <w:t>herr</w:t>
      </w:r>
      <w:proofErr w:type="spellEnd"/>
      <w:r>
        <w:t xml:space="preserve"> spricht Johannis am </w:t>
      </w:r>
      <w:proofErr w:type="spellStart"/>
      <w:r>
        <w:t>aylfften</w:t>
      </w:r>
      <w:proofErr w:type="spellEnd"/>
      <w:r>
        <w:t xml:space="preserve"> Ich bin die </w:t>
      </w:r>
      <w:proofErr w:type="spellStart"/>
      <w:r>
        <w:t>aufersteeung</w:t>
      </w:r>
      <w:proofErr w:type="spellEnd"/>
      <w:r>
        <w:t xml:space="preserve"> und das leben/ wer an mich glaubt der </w:t>
      </w:r>
      <w:proofErr w:type="spellStart"/>
      <w:r>
        <w:t>wirdt</w:t>
      </w:r>
      <w:proofErr w:type="spellEnd"/>
      <w:r>
        <w:t xml:space="preserve"> leben ob er </w:t>
      </w:r>
      <w:proofErr w:type="spellStart"/>
      <w:r>
        <w:t>gleych</w:t>
      </w:r>
      <w:proofErr w:type="spellEnd"/>
      <w:r>
        <w:t xml:space="preserve"> </w:t>
      </w:r>
      <w:proofErr w:type="spellStart"/>
      <w:r>
        <w:t>sturb</w:t>
      </w:r>
      <w:proofErr w:type="spellEnd"/>
      <w:r>
        <w:t xml:space="preserve">/ und wer da lebt </w:t>
      </w:r>
      <w:proofErr w:type="spellStart"/>
      <w:r>
        <w:t>unnd</w:t>
      </w:r>
      <w:proofErr w:type="spellEnd"/>
      <w:r>
        <w:t xml:space="preserve"> glaubt in mich/ der </w:t>
      </w:r>
      <w:proofErr w:type="spellStart"/>
      <w:r>
        <w:t>wirdt</w:t>
      </w:r>
      <w:proofErr w:type="spellEnd"/>
      <w:r>
        <w:t xml:space="preserve"> </w:t>
      </w:r>
      <w:proofErr w:type="spellStart"/>
      <w:r>
        <w:t>nit</w:t>
      </w:r>
      <w:proofErr w:type="spellEnd"/>
      <w:r>
        <w:t xml:space="preserve"> sterben </w:t>
      </w:r>
      <w:proofErr w:type="spellStart"/>
      <w:r>
        <w:t>ewigklich</w:t>
      </w:r>
      <w:proofErr w:type="spellEnd"/>
      <w:r>
        <w:t xml:space="preserve"> rc. Das ist nun der recht glaub in Christo/ durch </w:t>
      </w:r>
      <w:proofErr w:type="spellStart"/>
      <w:r>
        <w:t>wölchen</w:t>
      </w:r>
      <w:proofErr w:type="spellEnd"/>
      <w:r>
        <w:t xml:space="preserve"> wir haben die </w:t>
      </w:r>
      <w:proofErr w:type="spellStart"/>
      <w:r>
        <w:t>erlösung</w:t>
      </w:r>
      <w:proofErr w:type="spellEnd"/>
      <w:r>
        <w:t xml:space="preserve"> durch seyn blutt/ nemlich die </w:t>
      </w:r>
      <w:proofErr w:type="spellStart"/>
      <w:r>
        <w:t>vergebung</w:t>
      </w:r>
      <w:proofErr w:type="spellEnd"/>
      <w:r>
        <w:t xml:space="preserve"> der </w:t>
      </w:r>
      <w:proofErr w:type="spellStart"/>
      <w:r>
        <w:t>sündt</w:t>
      </w:r>
      <w:proofErr w:type="spellEnd"/>
      <w:r>
        <w:t xml:space="preserve">/ nach dem </w:t>
      </w:r>
      <w:proofErr w:type="spellStart"/>
      <w:r>
        <w:t>reychtumb</w:t>
      </w:r>
      <w:proofErr w:type="spellEnd"/>
      <w:r>
        <w:t xml:space="preserve"> </w:t>
      </w:r>
      <w:proofErr w:type="spellStart"/>
      <w:r>
        <w:t>seyner</w:t>
      </w:r>
      <w:proofErr w:type="spellEnd"/>
      <w:r>
        <w:t xml:space="preserve"> </w:t>
      </w:r>
      <w:proofErr w:type="spellStart"/>
      <w:r>
        <w:t>genaden</w:t>
      </w:r>
      <w:proofErr w:type="spellEnd"/>
      <w:r>
        <w:t xml:space="preserve">/ </w:t>
      </w:r>
      <w:proofErr w:type="spellStart"/>
      <w:r>
        <w:t>wölche</w:t>
      </w:r>
      <w:proofErr w:type="spellEnd"/>
      <w:r>
        <w:t xml:space="preserve"> er </w:t>
      </w:r>
      <w:proofErr w:type="spellStart"/>
      <w:r>
        <w:t>überschütt</w:t>
      </w:r>
      <w:proofErr w:type="spellEnd"/>
      <w:r>
        <w:t xml:space="preserve"> </w:t>
      </w:r>
      <w:proofErr w:type="spellStart"/>
      <w:r>
        <w:t>hatt</w:t>
      </w:r>
      <w:proofErr w:type="spellEnd"/>
      <w:r>
        <w:t xml:space="preserve"> </w:t>
      </w:r>
      <w:proofErr w:type="spellStart"/>
      <w:r>
        <w:t>auff</w:t>
      </w:r>
      <w:proofErr w:type="spellEnd"/>
      <w:r>
        <w:t xml:space="preserve"> uns/ durch </w:t>
      </w:r>
      <w:proofErr w:type="spellStart"/>
      <w:r>
        <w:t>allerlay</w:t>
      </w:r>
      <w:proofErr w:type="spellEnd"/>
      <w:r>
        <w:t xml:space="preserve"> </w:t>
      </w:r>
      <w:proofErr w:type="spellStart"/>
      <w:r>
        <w:t>weyßhait</w:t>
      </w:r>
      <w:proofErr w:type="spellEnd"/>
      <w:r>
        <w:t xml:space="preserve">/ dann </w:t>
      </w:r>
      <w:proofErr w:type="spellStart"/>
      <w:r>
        <w:t>auß</w:t>
      </w:r>
      <w:proofErr w:type="spellEnd"/>
      <w:r>
        <w:t xml:space="preserve"> </w:t>
      </w:r>
      <w:proofErr w:type="spellStart"/>
      <w:r>
        <w:t>genaden</w:t>
      </w:r>
      <w:proofErr w:type="spellEnd"/>
      <w:r>
        <w:t xml:space="preserve"> seyn wir </w:t>
      </w:r>
      <w:proofErr w:type="spellStart"/>
      <w:r>
        <w:t>sälig</w:t>
      </w:r>
      <w:proofErr w:type="spellEnd"/>
      <w:r>
        <w:t xml:space="preserve"> worden/ und </w:t>
      </w:r>
      <w:proofErr w:type="spellStart"/>
      <w:r>
        <w:t>nit</w:t>
      </w:r>
      <w:proofErr w:type="spellEnd"/>
      <w:r>
        <w:t xml:space="preserve"> </w:t>
      </w:r>
      <w:proofErr w:type="spellStart"/>
      <w:r>
        <w:t>auß</w:t>
      </w:r>
      <w:proofErr w:type="spellEnd"/>
      <w:r>
        <w:t xml:space="preserve"> verdienst/ dann </w:t>
      </w:r>
      <w:proofErr w:type="spellStart"/>
      <w:r>
        <w:t>wölcher</w:t>
      </w:r>
      <w:proofErr w:type="spellEnd"/>
      <w:r>
        <w:t xml:space="preserve"> </w:t>
      </w:r>
      <w:proofErr w:type="spellStart"/>
      <w:r>
        <w:t>maynet</w:t>
      </w:r>
      <w:proofErr w:type="spellEnd"/>
      <w:r>
        <w:t xml:space="preserve"> durch verdienst </w:t>
      </w:r>
      <w:proofErr w:type="spellStart"/>
      <w:r>
        <w:t>sälig</w:t>
      </w:r>
      <w:proofErr w:type="spellEnd"/>
      <w:r>
        <w:t xml:space="preserve"> zu werden/ der irrt/ dann </w:t>
      </w:r>
      <w:proofErr w:type="spellStart"/>
      <w:r>
        <w:t>hett</w:t>
      </w:r>
      <w:proofErr w:type="spellEnd"/>
      <w:r>
        <w:t xml:space="preserve"> man </w:t>
      </w:r>
      <w:proofErr w:type="spellStart"/>
      <w:r>
        <w:t>auß</w:t>
      </w:r>
      <w:proofErr w:type="spellEnd"/>
      <w:r>
        <w:t xml:space="preserve"> verdienst oder durch die </w:t>
      </w:r>
      <w:proofErr w:type="spellStart"/>
      <w:r>
        <w:t>werck</w:t>
      </w:r>
      <w:proofErr w:type="spellEnd"/>
      <w:r>
        <w:t xml:space="preserve">/ </w:t>
      </w:r>
      <w:proofErr w:type="spellStart"/>
      <w:r>
        <w:t>sälig</w:t>
      </w:r>
      <w:proofErr w:type="spellEnd"/>
      <w:r>
        <w:t xml:space="preserve"> mögen werden/ so wer Christus </w:t>
      </w:r>
      <w:proofErr w:type="spellStart"/>
      <w:r>
        <w:t>nitt</w:t>
      </w:r>
      <w:proofErr w:type="spellEnd"/>
      <w:r>
        <w:t xml:space="preserve"> </w:t>
      </w:r>
      <w:proofErr w:type="spellStart"/>
      <w:r>
        <w:t>mensch</w:t>
      </w:r>
      <w:proofErr w:type="spellEnd"/>
      <w:r>
        <w:t xml:space="preserve"> worden/ </w:t>
      </w:r>
      <w:proofErr w:type="spellStart"/>
      <w:r>
        <w:t>darumb</w:t>
      </w:r>
      <w:proofErr w:type="spellEnd"/>
      <w:r>
        <w:t xml:space="preserve"> hallt sich </w:t>
      </w:r>
      <w:proofErr w:type="spellStart"/>
      <w:r>
        <w:t>ain</w:t>
      </w:r>
      <w:proofErr w:type="spellEnd"/>
      <w:r>
        <w:t xml:space="preserve"> </w:t>
      </w:r>
      <w:proofErr w:type="spellStart"/>
      <w:r>
        <w:t>yegklicher</w:t>
      </w:r>
      <w:proofErr w:type="spellEnd"/>
      <w:r>
        <w:t xml:space="preserve"> im glauben auf Christum/ wie Paulus sagt zu den </w:t>
      </w:r>
      <w:proofErr w:type="spellStart"/>
      <w:r>
        <w:t>Ephesiern</w:t>
      </w:r>
      <w:proofErr w:type="spellEnd"/>
      <w:r>
        <w:t xml:space="preserve"> am .4. </w:t>
      </w:r>
      <w:proofErr w:type="spellStart"/>
      <w:r>
        <w:t>Capi</w:t>
      </w:r>
      <w:proofErr w:type="spellEnd"/>
      <w:r>
        <w:t xml:space="preserve">. Ain </w:t>
      </w:r>
      <w:proofErr w:type="spellStart"/>
      <w:r>
        <w:t>leyb</w:t>
      </w:r>
      <w:proofErr w:type="spellEnd"/>
      <w:r>
        <w:t xml:space="preserve">/ und </w:t>
      </w:r>
      <w:proofErr w:type="spellStart"/>
      <w:r>
        <w:t>ain</w:t>
      </w:r>
      <w:proofErr w:type="spellEnd"/>
      <w:r>
        <w:t xml:space="preserve"> </w:t>
      </w:r>
      <w:proofErr w:type="spellStart"/>
      <w:r>
        <w:t>gayst</w:t>
      </w:r>
      <w:proofErr w:type="spellEnd"/>
      <w:r>
        <w:t xml:space="preserve">/ wie </w:t>
      </w:r>
      <w:proofErr w:type="spellStart"/>
      <w:r>
        <w:t>jr</w:t>
      </w:r>
      <w:proofErr w:type="spellEnd"/>
      <w:r>
        <w:t xml:space="preserve"> auch </w:t>
      </w:r>
      <w:proofErr w:type="spellStart"/>
      <w:r>
        <w:t>berufft</w:t>
      </w:r>
      <w:proofErr w:type="spellEnd"/>
      <w:r>
        <w:t xml:space="preserve"> </w:t>
      </w:r>
      <w:proofErr w:type="spellStart"/>
      <w:r>
        <w:t>seyt</w:t>
      </w:r>
      <w:proofErr w:type="spellEnd"/>
      <w:r>
        <w:t xml:space="preserve">/ Ain </w:t>
      </w:r>
      <w:proofErr w:type="spellStart"/>
      <w:r>
        <w:t>herr</w:t>
      </w:r>
      <w:proofErr w:type="spellEnd"/>
      <w:r>
        <w:t xml:space="preserve"> und </w:t>
      </w:r>
      <w:proofErr w:type="spellStart"/>
      <w:r>
        <w:t>ain</w:t>
      </w:r>
      <w:proofErr w:type="spellEnd"/>
      <w:r>
        <w:t xml:space="preserve"> glaub/ </w:t>
      </w:r>
      <w:proofErr w:type="spellStart"/>
      <w:r>
        <w:t>ain</w:t>
      </w:r>
      <w:proofErr w:type="spellEnd"/>
      <w:r>
        <w:t xml:space="preserve"> </w:t>
      </w:r>
      <w:proofErr w:type="spellStart"/>
      <w:r>
        <w:t>Tauff</w:t>
      </w:r>
      <w:proofErr w:type="spellEnd"/>
      <w:r>
        <w:t xml:space="preserve">/ </w:t>
      </w:r>
      <w:proofErr w:type="spellStart"/>
      <w:r>
        <w:t>ain</w:t>
      </w:r>
      <w:proofErr w:type="spellEnd"/>
      <w:r>
        <w:t xml:space="preserve"> </w:t>
      </w:r>
      <w:proofErr w:type="spellStart"/>
      <w:r>
        <w:t>got</w:t>
      </w:r>
      <w:proofErr w:type="spellEnd"/>
      <w:r>
        <w:t xml:space="preserve"> und </w:t>
      </w:r>
      <w:proofErr w:type="spellStart"/>
      <w:r>
        <w:t>vatter</w:t>
      </w:r>
      <w:proofErr w:type="spellEnd"/>
      <w:r>
        <w:t xml:space="preserve"> unser aller/ der da ist über uns alle/ und durch uns alle/ und in uns allen rc. </w:t>
      </w:r>
      <w:proofErr w:type="spellStart"/>
      <w:r>
        <w:t>Diser</w:t>
      </w:r>
      <w:proofErr w:type="spellEnd"/>
      <w:r>
        <w:t xml:space="preserve"> glaub ist die </w:t>
      </w:r>
      <w:proofErr w:type="spellStart"/>
      <w:r>
        <w:t>gemaynschafft</w:t>
      </w:r>
      <w:proofErr w:type="spellEnd"/>
      <w:r>
        <w:t xml:space="preserve"> der </w:t>
      </w:r>
      <w:proofErr w:type="spellStart"/>
      <w:r>
        <w:t>Christenlichen</w:t>
      </w:r>
      <w:proofErr w:type="spellEnd"/>
      <w:r>
        <w:t xml:space="preserve"> Kirchen/ die auf den </w:t>
      </w:r>
      <w:proofErr w:type="spellStart"/>
      <w:r>
        <w:t>felß</w:t>
      </w:r>
      <w:proofErr w:type="spellEnd"/>
      <w:r>
        <w:t xml:space="preserve"> </w:t>
      </w:r>
      <w:proofErr w:type="spellStart"/>
      <w:r>
        <w:t>gepaut</w:t>
      </w:r>
      <w:proofErr w:type="spellEnd"/>
      <w:r>
        <w:t xml:space="preserve"> ist/ </w:t>
      </w:r>
      <w:proofErr w:type="spellStart"/>
      <w:r>
        <w:t>wölcher</w:t>
      </w:r>
      <w:proofErr w:type="spellEnd"/>
      <w:r>
        <w:t xml:space="preserve"> </w:t>
      </w:r>
      <w:proofErr w:type="spellStart"/>
      <w:r>
        <w:t>felß</w:t>
      </w:r>
      <w:proofErr w:type="spellEnd"/>
      <w:r>
        <w:t xml:space="preserve"> ist </w:t>
      </w:r>
      <w:proofErr w:type="spellStart"/>
      <w:r>
        <w:t>christus</w:t>
      </w:r>
      <w:proofErr w:type="spellEnd"/>
      <w:r>
        <w:t xml:space="preserve"> das ist der </w:t>
      </w:r>
      <w:proofErr w:type="spellStart"/>
      <w:r>
        <w:t>stain</w:t>
      </w:r>
      <w:proofErr w:type="spellEnd"/>
      <w:r>
        <w:t xml:space="preserve"> den die </w:t>
      </w:r>
      <w:proofErr w:type="spellStart"/>
      <w:r>
        <w:t>pauleyt</w:t>
      </w:r>
      <w:proofErr w:type="spellEnd"/>
      <w:r>
        <w:t xml:space="preserve"> </w:t>
      </w:r>
      <w:proofErr w:type="spellStart"/>
      <w:r>
        <w:t>verworffen</w:t>
      </w:r>
      <w:proofErr w:type="spellEnd"/>
      <w:r>
        <w:t xml:space="preserve"> haben/ zu </w:t>
      </w:r>
      <w:proofErr w:type="spellStart"/>
      <w:r>
        <w:t>ainem</w:t>
      </w:r>
      <w:proofErr w:type="spellEnd"/>
      <w:r>
        <w:t xml:space="preserve"> </w:t>
      </w:r>
      <w:proofErr w:type="spellStart"/>
      <w:r>
        <w:t>öckstayn</w:t>
      </w:r>
      <w:proofErr w:type="spellEnd"/>
      <w:r>
        <w:t xml:space="preserve"> worden/ </w:t>
      </w:r>
      <w:proofErr w:type="spellStart"/>
      <w:r>
        <w:t>unnd</w:t>
      </w:r>
      <w:proofErr w:type="spellEnd"/>
      <w:r>
        <w:t xml:space="preserve"> zum </w:t>
      </w:r>
      <w:proofErr w:type="spellStart"/>
      <w:r>
        <w:t>stain</w:t>
      </w:r>
      <w:proofErr w:type="spellEnd"/>
      <w:r>
        <w:t xml:space="preserve"> des </w:t>
      </w:r>
      <w:proofErr w:type="spellStart"/>
      <w:r>
        <w:t>auff</w:t>
      </w:r>
      <w:proofErr w:type="spellEnd"/>
      <w:r>
        <w:t xml:space="preserve"> </w:t>
      </w:r>
      <w:proofErr w:type="spellStart"/>
      <w:r>
        <w:t>stossens</w:t>
      </w:r>
      <w:proofErr w:type="spellEnd"/>
      <w:r>
        <w:t xml:space="preserve">/ und zum </w:t>
      </w:r>
      <w:proofErr w:type="spellStart"/>
      <w:r>
        <w:t>felß</w:t>
      </w:r>
      <w:proofErr w:type="spellEnd"/>
      <w:r>
        <w:t xml:space="preserve"> des </w:t>
      </w:r>
      <w:proofErr w:type="spellStart"/>
      <w:r>
        <w:t>ergernus</w:t>
      </w:r>
      <w:proofErr w:type="spellEnd"/>
      <w:r>
        <w:t xml:space="preserve">/ die sich </w:t>
      </w:r>
      <w:proofErr w:type="spellStart"/>
      <w:r>
        <w:t>stossent</w:t>
      </w:r>
      <w:proofErr w:type="spellEnd"/>
      <w:r>
        <w:t xml:space="preserve"> an dem </w:t>
      </w:r>
      <w:proofErr w:type="spellStart"/>
      <w:r>
        <w:t>wort</w:t>
      </w:r>
      <w:proofErr w:type="spellEnd"/>
      <w:r>
        <w:t xml:space="preserve">/ und glauben </w:t>
      </w:r>
      <w:proofErr w:type="spellStart"/>
      <w:r>
        <w:t>nit</w:t>
      </w:r>
      <w:proofErr w:type="spellEnd"/>
      <w:r>
        <w:t xml:space="preserve"> daran/ darauf sy gesetzt seyn rc. </w:t>
      </w:r>
      <w:proofErr w:type="spellStart"/>
      <w:r>
        <w:t>Wiewol</w:t>
      </w:r>
      <w:proofErr w:type="spellEnd"/>
      <w:r>
        <w:t xml:space="preserve"> man uns </w:t>
      </w:r>
      <w:proofErr w:type="spellStart"/>
      <w:r>
        <w:t>weyt</w:t>
      </w:r>
      <w:proofErr w:type="spellEnd"/>
      <w:r>
        <w:t xml:space="preserve"> </w:t>
      </w:r>
      <w:proofErr w:type="spellStart"/>
      <w:r>
        <w:t>daruon</w:t>
      </w:r>
      <w:proofErr w:type="spellEnd"/>
      <w:r>
        <w:t xml:space="preserve"> </w:t>
      </w:r>
      <w:proofErr w:type="spellStart"/>
      <w:r>
        <w:t>gefürt</w:t>
      </w:r>
      <w:proofErr w:type="spellEnd"/>
      <w:r>
        <w:t xml:space="preserve"> hat/ von </w:t>
      </w:r>
      <w:proofErr w:type="spellStart"/>
      <w:r>
        <w:t>disem</w:t>
      </w:r>
      <w:proofErr w:type="spellEnd"/>
      <w:r>
        <w:t xml:space="preserve"> </w:t>
      </w:r>
      <w:proofErr w:type="spellStart"/>
      <w:r>
        <w:t>felß</w:t>
      </w:r>
      <w:proofErr w:type="spellEnd"/>
      <w:r>
        <w:t xml:space="preserve">/ </w:t>
      </w:r>
      <w:proofErr w:type="spellStart"/>
      <w:r>
        <w:t>daruon</w:t>
      </w:r>
      <w:proofErr w:type="spellEnd"/>
      <w:r>
        <w:t xml:space="preserve"> Dani. sagt am 9 In </w:t>
      </w:r>
      <w:proofErr w:type="spellStart"/>
      <w:r>
        <w:t>seyner</w:t>
      </w:r>
      <w:proofErr w:type="spellEnd"/>
      <w:r>
        <w:t xml:space="preserve"> </w:t>
      </w:r>
      <w:proofErr w:type="spellStart"/>
      <w:r>
        <w:t>prophecey</w:t>
      </w:r>
      <w:proofErr w:type="spellEnd"/>
      <w:r>
        <w:t xml:space="preserve">/ da er </w:t>
      </w:r>
      <w:proofErr w:type="spellStart"/>
      <w:r>
        <w:t>propheceyet</w:t>
      </w:r>
      <w:proofErr w:type="spellEnd"/>
      <w:r>
        <w:t xml:space="preserve">/ von dem </w:t>
      </w:r>
      <w:proofErr w:type="spellStart"/>
      <w:r>
        <w:t>Entechrist</w:t>
      </w:r>
      <w:proofErr w:type="spellEnd"/>
      <w:r>
        <w:t xml:space="preserve"> oder </w:t>
      </w:r>
      <w:proofErr w:type="spellStart"/>
      <w:r>
        <w:t>widerchrist</w:t>
      </w:r>
      <w:proofErr w:type="spellEnd"/>
      <w:r>
        <w:t xml:space="preserve">/ Wie er sich </w:t>
      </w:r>
      <w:proofErr w:type="spellStart"/>
      <w:r>
        <w:t>überhept</w:t>
      </w:r>
      <w:proofErr w:type="spellEnd"/>
      <w:r>
        <w:t xml:space="preserve"> über alles das Gott oder Gottes dienst </w:t>
      </w:r>
      <w:proofErr w:type="spellStart"/>
      <w:r>
        <w:t>hayst</w:t>
      </w:r>
      <w:proofErr w:type="spellEnd"/>
      <w:r>
        <w:t xml:space="preserve">. Also das er sich setzt in den Tempel Gottes als </w:t>
      </w:r>
      <w:proofErr w:type="spellStart"/>
      <w:r>
        <w:t>ain</w:t>
      </w:r>
      <w:proofErr w:type="spellEnd"/>
      <w:r>
        <w:t xml:space="preserve"> </w:t>
      </w:r>
      <w:proofErr w:type="spellStart"/>
      <w:r>
        <w:t>gott</w:t>
      </w:r>
      <w:proofErr w:type="spellEnd"/>
      <w:r>
        <w:t xml:space="preserve">/ und gibt sich für er sey Gott rc. Das </w:t>
      </w:r>
      <w:proofErr w:type="spellStart"/>
      <w:r>
        <w:t>solt</w:t>
      </w:r>
      <w:proofErr w:type="spellEnd"/>
      <w:r>
        <w:t xml:space="preserve"> jr also </w:t>
      </w:r>
      <w:proofErr w:type="spellStart"/>
      <w:r>
        <w:t>versteen</w:t>
      </w:r>
      <w:proofErr w:type="spellEnd"/>
      <w:r>
        <w:t xml:space="preserve">/ das ist Bapst </w:t>
      </w:r>
      <w:proofErr w:type="spellStart"/>
      <w:r>
        <w:t>mitt</w:t>
      </w:r>
      <w:proofErr w:type="spellEnd"/>
      <w:r>
        <w:t xml:space="preserve"> </w:t>
      </w:r>
      <w:proofErr w:type="spellStart"/>
      <w:r>
        <w:t>seynen</w:t>
      </w:r>
      <w:proofErr w:type="spellEnd"/>
      <w:r>
        <w:t xml:space="preserve"> </w:t>
      </w:r>
      <w:proofErr w:type="spellStart"/>
      <w:r>
        <w:t>mancherlay</w:t>
      </w:r>
      <w:proofErr w:type="spellEnd"/>
      <w:r>
        <w:t xml:space="preserve"> </w:t>
      </w:r>
      <w:proofErr w:type="spellStart"/>
      <w:r>
        <w:t>gebotten</w:t>
      </w:r>
      <w:proofErr w:type="spellEnd"/>
      <w:r>
        <w:t xml:space="preserve"> und </w:t>
      </w:r>
      <w:proofErr w:type="spellStart"/>
      <w:r>
        <w:t>secten</w:t>
      </w:r>
      <w:proofErr w:type="spellEnd"/>
      <w:r>
        <w:t xml:space="preserve"> der </w:t>
      </w:r>
      <w:proofErr w:type="spellStart"/>
      <w:r>
        <w:t>verdammnuß</w:t>
      </w:r>
      <w:proofErr w:type="spellEnd"/>
      <w:r>
        <w:t xml:space="preserve">/ ausserhalb des </w:t>
      </w:r>
      <w:proofErr w:type="spellStart"/>
      <w:r>
        <w:t>glaubens</w:t>
      </w:r>
      <w:proofErr w:type="spellEnd"/>
      <w:r>
        <w:t xml:space="preserve"> </w:t>
      </w:r>
      <w:proofErr w:type="spellStart"/>
      <w:r>
        <w:t>Dauon</w:t>
      </w:r>
      <w:proofErr w:type="spellEnd"/>
      <w:r>
        <w:t xml:space="preserve"> Johannes sagt/ im buch der </w:t>
      </w:r>
      <w:proofErr w:type="spellStart"/>
      <w:r>
        <w:t>haymlichen</w:t>
      </w:r>
      <w:proofErr w:type="spellEnd"/>
      <w:r>
        <w:t xml:space="preserve"> </w:t>
      </w:r>
      <w:proofErr w:type="spellStart"/>
      <w:r>
        <w:t>offenbarung</w:t>
      </w:r>
      <w:proofErr w:type="spellEnd"/>
      <w:r>
        <w:t xml:space="preserve"> am .13. </w:t>
      </w:r>
      <w:proofErr w:type="spellStart"/>
      <w:r>
        <w:t>capitel</w:t>
      </w:r>
      <w:proofErr w:type="spellEnd"/>
      <w:r>
        <w:t xml:space="preserve">/ von </w:t>
      </w:r>
      <w:proofErr w:type="spellStart"/>
      <w:r>
        <w:t>disem</w:t>
      </w:r>
      <w:proofErr w:type="spellEnd"/>
      <w:r>
        <w:t xml:space="preserve"> </w:t>
      </w:r>
      <w:proofErr w:type="spellStart"/>
      <w:r>
        <w:t>thyer</w:t>
      </w:r>
      <w:proofErr w:type="spellEnd"/>
      <w:r>
        <w:t xml:space="preserve">/ spricht also/ und es thut </w:t>
      </w:r>
      <w:proofErr w:type="spellStart"/>
      <w:r>
        <w:t>seynen</w:t>
      </w:r>
      <w:proofErr w:type="spellEnd"/>
      <w:r>
        <w:t xml:space="preserve"> </w:t>
      </w:r>
      <w:proofErr w:type="spellStart"/>
      <w:r>
        <w:t>mund</w:t>
      </w:r>
      <w:proofErr w:type="spellEnd"/>
      <w:r>
        <w:t xml:space="preserve"> </w:t>
      </w:r>
      <w:proofErr w:type="spellStart"/>
      <w:r>
        <w:t>auff</w:t>
      </w:r>
      <w:proofErr w:type="spellEnd"/>
      <w:r>
        <w:t xml:space="preserve"> gegen </w:t>
      </w:r>
      <w:proofErr w:type="spellStart"/>
      <w:r>
        <w:t>gott</w:t>
      </w:r>
      <w:proofErr w:type="spellEnd"/>
      <w:r>
        <w:t xml:space="preserve">/ zu </w:t>
      </w:r>
      <w:proofErr w:type="spellStart"/>
      <w:r>
        <w:t>lestern</w:t>
      </w:r>
      <w:proofErr w:type="spellEnd"/>
      <w:r>
        <w:t xml:space="preserve"> seinen </w:t>
      </w:r>
      <w:proofErr w:type="spellStart"/>
      <w:r>
        <w:t>namen</w:t>
      </w:r>
      <w:proofErr w:type="spellEnd"/>
      <w:r>
        <w:t xml:space="preserve">. Wie möcht er </w:t>
      </w:r>
      <w:proofErr w:type="spellStart"/>
      <w:r>
        <w:t>Got</w:t>
      </w:r>
      <w:proofErr w:type="spellEnd"/>
      <w:r>
        <w:t xml:space="preserve"> </w:t>
      </w:r>
      <w:proofErr w:type="spellStart"/>
      <w:r>
        <w:t>serer</w:t>
      </w:r>
      <w:proofErr w:type="spellEnd"/>
      <w:r>
        <w:t xml:space="preserve"> </w:t>
      </w:r>
      <w:proofErr w:type="spellStart"/>
      <w:r>
        <w:t>lestern</w:t>
      </w:r>
      <w:proofErr w:type="spellEnd"/>
      <w:r>
        <w:t xml:space="preserve">/ Er spricht er </w:t>
      </w:r>
      <w:proofErr w:type="spellStart"/>
      <w:r>
        <w:t>sytz</w:t>
      </w:r>
      <w:proofErr w:type="spellEnd"/>
      <w:r>
        <w:t xml:space="preserve"> an </w:t>
      </w:r>
      <w:proofErr w:type="spellStart"/>
      <w:r>
        <w:t>gottes</w:t>
      </w:r>
      <w:proofErr w:type="spellEnd"/>
      <w:r>
        <w:t xml:space="preserve"> stat. So spricht Johannes also/ wer das </w:t>
      </w:r>
      <w:proofErr w:type="spellStart"/>
      <w:r>
        <w:t>thyer</w:t>
      </w:r>
      <w:proofErr w:type="spellEnd"/>
      <w:r>
        <w:t xml:space="preserve"> </w:t>
      </w:r>
      <w:proofErr w:type="spellStart"/>
      <w:r>
        <w:t>anbett</w:t>
      </w:r>
      <w:proofErr w:type="spellEnd"/>
      <w:r>
        <w:t xml:space="preserve"> der </w:t>
      </w:r>
      <w:proofErr w:type="spellStart"/>
      <w:r>
        <w:t>namen</w:t>
      </w:r>
      <w:proofErr w:type="spellEnd"/>
      <w:r>
        <w:t xml:space="preserve"> </w:t>
      </w:r>
      <w:proofErr w:type="spellStart"/>
      <w:r>
        <w:t>nit</w:t>
      </w:r>
      <w:proofErr w:type="spellEnd"/>
      <w:r>
        <w:t xml:space="preserve"> </w:t>
      </w:r>
      <w:proofErr w:type="spellStart"/>
      <w:r>
        <w:t>geschriben</w:t>
      </w:r>
      <w:proofErr w:type="spellEnd"/>
      <w:r>
        <w:t xml:space="preserve"> sein/ in dem lebendigen buch des </w:t>
      </w:r>
      <w:proofErr w:type="spellStart"/>
      <w:r>
        <w:t>lambs</w:t>
      </w:r>
      <w:proofErr w:type="spellEnd"/>
      <w:r>
        <w:t xml:space="preserve"> das erwürget ist von </w:t>
      </w:r>
      <w:proofErr w:type="spellStart"/>
      <w:r>
        <w:t>anfang</w:t>
      </w:r>
      <w:proofErr w:type="spellEnd"/>
      <w:r>
        <w:t xml:space="preserve"> der </w:t>
      </w:r>
      <w:proofErr w:type="spellStart"/>
      <w:r>
        <w:t>welt</w:t>
      </w:r>
      <w:proofErr w:type="spellEnd"/>
      <w:r>
        <w:t xml:space="preserve">. O </w:t>
      </w:r>
      <w:proofErr w:type="spellStart"/>
      <w:r>
        <w:t>got</w:t>
      </w:r>
      <w:proofErr w:type="spellEnd"/>
      <w:r>
        <w:t xml:space="preserve"> wie lang hat man das </w:t>
      </w:r>
      <w:proofErr w:type="spellStart"/>
      <w:r>
        <w:t>thyer</w:t>
      </w:r>
      <w:proofErr w:type="spellEnd"/>
      <w:r>
        <w:t xml:space="preserve"> </w:t>
      </w:r>
      <w:proofErr w:type="spellStart"/>
      <w:r>
        <w:t>anbetten</w:t>
      </w:r>
      <w:proofErr w:type="spellEnd"/>
      <w:r>
        <w:t xml:space="preserve"> müssen/ </w:t>
      </w:r>
      <w:proofErr w:type="spellStart"/>
      <w:r>
        <w:t>Vil</w:t>
      </w:r>
      <w:proofErr w:type="spellEnd"/>
      <w:r>
        <w:t xml:space="preserve"> </w:t>
      </w:r>
      <w:proofErr w:type="spellStart"/>
      <w:r>
        <w:t>menschen</w:t>
      </w:r>
      <w:proofErr w:type="spellEnd"/>
      <w:r>
        <w:t xml:space="preserve"> haben </w:t>
      </w:r>
      <w:proofErr w:type="spellStart"/>
      <w:r>
        <w:t>nitt</w:t>
      </w:r>
      <w:proofErr w:type="spellEnd"/>
      <w:r>
        <w:t xml:space="preserve"> anders </w:t>
      </w:r>
      <w:proofErr w:type="spellStart"/>
      <w:r>
        <w:t>gewist</w:t>
      </w:r>
      <w:proofErr w:type="spellEnd"/>
      <w:r>
        <w:t xml:space="preserve">/ wann der Bapst mach sy </w:t>
      </w:r>
      <w:proofErr w:type="spellStart"/>
      <w:r>
        <w:t>sälig</w:t>
      </w:r>
      <w:proofErr w:type="spellEnd"/>
      <w:r>
        <w:t xml:space="preserve">/ durch seine </w:t>
      </w:r>
      <w:proofErr w:type="spellStart"/>
      <w:r>
        <w:t>gebott</w:t>
      </w:r>
      <w:proofErr w:type="spellEnd"/>
      <w:r>
        <w:t xml:space="preserve">/ und </w:t>
      </w:r>
      <w:proofErr w:type="spellStart"/>
      <w:r>
        <w:t>seynd</w:t>
      </w:r>
      <w:proofErr w:type="spellEnd"/>
      <w:r>
        <w:t xml:space="preserve"> also hart darinnen </w:t>
      </w:r>
      <w:proofErr w:type="spellStart"/>
      <w:r>
        <w:t>verhart</w:t>
      </w:r>
      <w:proofErr w:type="spellEnd"/>
      <w:r>
        <w:t xml:space="preserve">/ als noch auf den </w:t>
      </w:r>
      <w:proofErr w:type="spellStart"/>
      <w:r>
        <w:t>heüttigen</w:t>
      </w:r>
      <w:proofErr w:type="spellEnd"/>
      <w:r>
        <w:t xml:space="preserve"> tag/ das machen als die falschen Propheten </w:t>
      </w:r>
      <w:proofErr w:type="spellStart"/>
      <w:r>
        <w:t>mitt</w:t>
      </w:r>
      <w:proofErr w:type="spellEnd"/>
      <w:r>
        <w:t xml:space="preserve"> </w:t>
      </w:r>
      <w:proofErr w:type="spellStart"/>
      <w:r>
        <w:t>jrer</w:t>
      </w:r>
      <w:proofErr w:type="spellEnd"/>
      <w:r>
        <w:t xml:space="preserve"> falschen leer/ das thun sy als dem Bapst zu lieb/ der </w:t>
      </w:r>
      <w:proofErr w:type="spellStart"/>
      <w:r>
        <w:t>jn</w:t>
      </w:r>
      <w:proofErr w:type="spellEnd"/>
      <w:r>
        <w:t xml:space="preserve"> </w:t>
      </w:r>
      <w:proofErr w:type="spellStart"/>
      <w:r>
        <w:t>genad</w:t>
      </w:r>
      <w:proofErr w:type="spellEnd"/>
      <w:r>
        <w:t xml:space="preserve"> und </w:t>
      </w:r>
      <w:proofErr w:type="spellStart"/>
      <w:r>
        <w:t>applas</w:t>
      </w:r>
      <w:proofErr w:type="spellEnd"/>
      <w:r>
        <w:t xml:space="preserve"> </w:t>
      </w:r>
      <w:proofErr w:type="spellStart"/>
      <w:r>
        <w:t>hatt</w:t>
      </w:r>
      <w:proofErr w:type="spellEnd"/>
      <w:r>
        <w:t xml:space="preserve"> geben/ das doch </w:t>
      </w:r>
      <w:proofErr w:type="spellStart"/>
      <w:r>
        <w:t>derlogen</w:t>
      </w:r>
      <w:proofErr w:type="spellEnd"/>
      <w:r>
        <w:t xml:space="preserve"> ist. Er </w:t>
      </w:r>
      <w:proofErr w:type="spellStart"/>
      <w:r>
        <w:t>hatt</w:t>
      </w:r>
      <w:proofErr w:type="spellEnd"/>
      <w:r>
        <w:t xml:space="preserve"> nichts macht </w:t>
      </w:r>
      <w:proofErr w:type="spellStart"/>
      <w:r>
        <w:t>auß</w:t>
      </w:r>
      <w:proofErr w:type="spellEnd"/>
      <w:r>
        <w:t xml:space="preserve"> zugeben zu der </w:t>
      </w:r>
      <w:proofErr w:type="spellStart"/>
      <w:r>
        <w:t>säligkait</w:t>
      </w:r>
      <w:proofErr w:type="spellEnd"/>
      <w:r>
        <w:t xml:space="preserve">/ es ist auch von Gott </w:t>
      </w:r>
      <w:proofErr w:type="spellStart"/>
      <w:r>
        <w:t>nitt</w:t>
      </w:r>
      <w:proofErr w:type="spellEnd"/>
      <w:r>
        <w:t xml:space="preserve"> </w:t>
      </w:r>
      <w:proofErr w:type="spellStart"/>
      <w:r>
        <w:t>beuolhen</w:t>
      </w:r>
      <w:proofErr w:type="spellEnd"/>
      <w:r>
        <w:t xml:space="preserve">/ wie </w:t>
      </w:r>
      <w:proofErr w:type="spellStart"/>
      <w:r>
        <w:t>wol</w:t>
      </w:r>
      <w:proofErr w:type="spellEnd"/>
      <w:r>
        <w:t xml:space="preserve"> sy sprechen/ Er hab macht zu binden/ und </w:t>
      </w:r>
      <w:proofErr w:type="spellStart"/>
      <w:r>
        <w:t>auffzulesen</w:t>
      </w:r>
      <w:proofErr w:type="spellEnd"/>
      <w:r>
        <w:t xml:space="preserve">/ in der </w:t>
      </w:r>
      <w:proofErr w:type="spellStart"/>
      <w:r>
        <w:t>gestalt</w:t>
      </w:r>
      <w:proofErr w:type="spellEnd"/>
      <w:r>
        <w:t xml:space="preserve"> aber </w:t>
      </w:r>
      <w:proofErr w:type="spellStart"/>
      <w:r>
        <w:t>nitt</w:t>
      </w:r>
      <w:proofErr w:type="spellEnd"/>
      <w:r>
        <w:t xml:space="preserve">/ als ers braucht. Nun was Johannes sagt von </w:t>
      </w:r>
      <w:proofErr w:type="spellStart"/>
      <w:r>
        <w:t>disem</w:t>
      </w:r>
      <w:proofErr w:type="spellEnd"/>
      <w:r>
        <w:t xml:space="preserve"> </w:t>
      </w:r>
      <w:proofErr w:type="spellStart"/>
      <w:r>
        <w:t>thier</w:t>
      </w:r>
      <w:proofErr w:type="spellEnd"/>
      <w:r>
        <w:t xml:space="preserve"> am .</w:t>
      </w:r>
      <w:proofErr w:type="spellStart"/>
      <w:r>
        <w:t>14.Cap</w:t>
      </w:r>
      <w:proofErr w:type="spellEnd"/>
      <w:r>
        <w:t xml:space="preserve">. Der Engel des </w:t>
      </w:r>
      <w:proofErr w:type="spellStart"/>
      <w:r>
        <w:t>herren</w:t>
      </w:r>
      <w:proofErr w:type="spellEnd"/>
      <w:r>
        <w:t xml:space="preserve"> sprach also/ sy ist gefallen/ sy ist gefallen/ </w:t>
      </w:r>
      <w:proofErr w:type="spellStart"/>
      <w:r>
        <w:t>Babilon</w:t>
      </w:r>
      <w:proofErr w:type="spellEnd"/>
      <w:r>
        <w:t xml:space="preserve">/ die groß Statt. Denn sy </w:t>
      </w:r>
      <w:proofErr w:type="spellStart"/>
      <w:r>
        <w:t>hatt</w:t>
      </w:r>
      <w:proofErr w:type="spellEnd"/>
      <w:r>
        <w:t xml:space="preserve"> mit dem </w:t>
      </w:r>
      <w:proofErr w:type="spellStart"/>
      <w:r>
        <w:t>weyn</w:t>
      </w:r>
      <w:proofErr w:type="spellEnd"/>
      <w:r>
        <w:t xml:space="preserve">/ </w:t>
      </w:r>
      <w:proofErr w:type="spellStart"/>
      <w:r>
        <w:t>jrer</w:t>
      </w:r>
      <w:proofErr w:type="spellEnd"/>
      <w:r>
        <w:t xml:space="preserve"> </w:t>
      </w:r>
      <w:proofErr w:type="spellStart"/>
      <w:r>
        <w:t>hurerey</w:t>
      </w:r>
      <w:proofErr w:type="spellEnd"/>
      <w:r>
        <w:t xml:space="preserve"> </w:t>
      </w:r>
      <w:proofErr w:type="spellStart"/>
      <w:r>
        <w:t>getrenckt</w:t>
      </w:r>
      <w:proofErr w:type="spellEnd"/>
      <w:r>
        <w:t xml:space="preserve"> alle Hayden. Nun höret was das </w:t>
      </w:r>
      <w:proofErr w:type="spellStart"/>
      <w:r>
        <w:t>drincken</w:t>
      </w:r>
      <w:proofErr w:type="spellEnd"/>
      <w:r>
        <w:t xml:space="preserve"> ist/ damit sy uns </w:t>
      </w:r>
      <w:proofErr w:type="spellStart"/>
      <w:r>
        <w:t>getrenckt</w:t>
      </w:r>
      <w:proofErr w:type="spellEnd"/>
      <w:r>
        <w:t xml:space="preserve"> </w:t>
      </w:r>
      <w:proofErr w:type="spellStart"/>
      <w:r>
        <w:t>hatt</w:t>
      </w:r>
      <w:proofErr w:type="spellEnd"/>
      <w:r>
        <w:t xml:space="preserve">/ zum ersten </w:t>
      </w:r>
      <w:proofErr w:type="spellStart"/>
      <w:r>
        <w:t>Mathei</w:t>
      </w:r>
      <w:proofErr w:type="spellEnd"/>
      <w:r>
        <w:t xml:space="preserve">. am .26. Marci .am .19. und Luce .am .22. Da der </w:t>
      </w:r>
      <w:proofErr w:type="spellStart"/>
      <w:r>
        <w:t>herr</w:t>
      </w:r>
      <w:proofErr w:type="spellEnd"/>
      <w:r>
        <w:t xml:space="preserve"> gesprochen </w:t>
      </w:r>
      <w:proofErr w:type="spellStart"/>
      <w:r>
        <w:t>hatt</w:t>
      </w:r>
      <w:proofErr w:type="spellEnd"/>
      <w:r>
        <w:t xml:space="preserve">/ </w:t>
      </w:r>
      <w:proofErr w:type="spellStart"/>
      <w:r>
        <w:t>nement</w:t>
      </w:r>
      <w:proofErr w:type="spellEnd"/>
      <w:r>
        <w:t xml:space="preserve"> hin und esset/ das ist mein </w:t>
      </w:r>
      <w:proofErr w:type="spellStart"/>
      <w:r>
        <w:t>leyb</w:t>
      </w:r>
      <w:proofErr w:type="spellEnd"/>
      <w:r>
        <w:t xml:space="preserve"> der für euch gegeben </w:t>
      </w:r>
      <w:proofErr w:type="spellStart"/>
      <w:r>
        <w:t>wirdt</w:t>
      </w:r>
      <w:proofErr w:type="spellEnd"/>
      <w:r>
        <w:t xml:space="preserve">/ das thut zu meinem </w:t>
      </w:r>
      <w:proofErr w:type="spellStart"/>
      <w:r>
        <w:t>gedächtnus</w:t>
      </w:r>
      <w:proofErr w:type="spellEnd"/>
      <w:r>
        <w:t xml:space="preserve">/ </w:t>
      </w:r>
      <w:proofErr w:type="spellStart"/>
      <w:r>
        <w:t>Nement</w:t>
      </w:r>
      <w:proofErr w:type="spellEnd"/>
      <w:r>
        <w:t xml:space="preserve"> hin und </w:t>
      </w:r>
      <w:proofErr w:type="spellStart"/>
      <w:r>
        <w:t>trinckt</w:t>
      </w:r>
      <w:proofErr w:type="spellEnd"/>
      <w:r>
        <w:t xml:space="preserve"> </w:t>
      </w:r>
      <w:proofErr w:type="spellStart"/>
      <w:r>
        <w:t>allesampt</w:t>
      </w:r>
      <w:proofErr w:type="spellEnd"/>
      <w:r>
        <w:t xml:space="preserve">/ das ist der </w:t>
      </w:r>
      <w:proofErr w:type="spellStart"/>
      <w:r>
        <w:t>Kelich</w:t>
      </w:r>
      <w:proofErr w:type="spellEnd"/>
      <w:r>
        <w:t xml:space="preserve"> des </w:t>
      </w:r>
      <w:proofErr w:type="spellStart"/>
      <w:r>
        <w:t>Newen</w:t>
      </w:r>
      <w:proofErr w:type="spellEnd"/>
      <w:r>
        <w:t xml:space="preserve"> und ewigen </w:t>
      </w:r>
      <w:proofErr w:type="spellStart"/>
      <w:r>
        <w:t>testaments</w:t>
      </w:r>
      <w:proofErr w:type="spellEnd"/>
      <w:r>
        <w:t xml:space="preserve"> in meinem </w:t>
      </w:r>
      <w:proofErr w:type="spellStart"/>
      <w:r>
        <w:t>blut</w:t>
      </w:r>
      <w:proofErr w:type="spellEnd"/>
      <w:r>
        <w:t xml:space="preserve">/ das für euch und für </w:t>
      </w:r>
      <w:proofErr w:type="spellStart"/>
      <w:r>
        <w:t>vil</w:t>
      </w:r>
      <w:proofErr w:type="spellEnd"/>
      <w:r>
        <w:t xml:space="preserve"> vergossen </w:t>
      </w:r>
      <w:proofErr w:type="spellStart"/>
      <w:r>
        <w:t>wirdt</w:t>
      </w:r>
      <w:proofErr w:type="spellEnd"/>
      <w:r>
        <w:t xml:space="preserve"> zu </w:t>
      </w:r>
      <w:proofErr w:type="spellStart"/>
      <w:r>
        <w:t>vergebung</w:t>
      </w:r>
      <w:proofErr w:type="spellEnd"/>
      <w:r>
        <w:t xml:space="preserve"> der </w:t>
      </w:r>
      <w:proofErr w:type="spellStart"/>
      <w:r>
        <w:t>sündt</w:t>
      </w:r>
      <w:proofErr w:type="spellEnd"/>
      <w:r>
        <w:t xml:space="preserve">/ das </w:t>
      </w:r>
      <w:proofErr w:type="spellStart"/>
      <w:r>
        <w:t>hatt</w:t>
      </w:r>
      <w:proofErr w:type="spellEnd"/>
      <w:r>
        <w:t xml:space="preserve"> uns Christus zu </w:t>
      </w:r>
      <w:proofErr w:type="spellStart"/>
      <w:r>
        <w:t>letz</w:t>
      </w:r>
      <w:proofErr w:type="spellEnd"/>
      <w:r>
        <w:t xml:space="preserve"> gelassen rc. Das ist der erst </w:t>
      </w:r>
      <w:proofErr w:type="spellStart"/>
      <w:r>
        <w:t>trunck</w:t>
      </w:r>
      <w:proofErr w:type="spellEnd"/>
      <w:r>
        <w:t xml:space="preserve">/ den uns der Bapst </w:t>
      </w:r>
      <w:proofErr w:type="spellStart"/>
      <w:r>
        <w:t>eingeschenckt</w:t>
      </w:r>
      <w:proofErr w:type="spellEnd"/>
      <w:r>
        <w:t xml:space="preserve"> hat/ da er uns das </w:t>
      </w:r>
      <w:proofErr w:type="spellStart"/>
      <w:r>
        <w:t>wort</w:t>
      </w:r>
      <w:proofErr w:type="spellEnd"/>
      <w:r>
        <w:t xml:space="preserve"> </w:t>
      </w:r>
      <w:proofErr w:type="spellStart"/>
      <w:r>
        <w:t>gottes</w:t>
      </w:r>
      <w:proofErr w:type="spellEnd"/>
      <w:r>
        <w:t xml:space="preserve"> </w:t>
      </w:r>
      <w:proofErr w:type="spellStart"/>
      <w:r>
        <w:t>gefelscht</w:t>
      </w:r>
      <w:proofErr w:type="spellEnd"/>
      <w:r>
        <w:t xml:space="preserve"> hat/ an </w:t>
      </w:r>
      <w:proofErr w:type="spellStart"/>
      <w:r>
        <w:t>disem</w:t>
      </w:r>
      <w:proofErr w:type="spellEnd"/>
      <w:r>
        <w:t xml:space="preserve"> </w:t>
      </w:r>
      <w:proofErr w:type="spellStart"/>
      <w:r>
        <w:t>ort</w:t>
      </w:r>
      <w:proofErr w:type="spellEnd"/>
      <w:r>
        <w:t xml:space="preserve">/ das er uns mit not und </w:t>
      </w:r>
      <w:proofErr w:type="spellStart"/>
      <w:r>
        <w:t>gebott</w:t>
      </w:r>
      <w:proofErr w:type="spellEnd"/>
      <w:r>
        <w:t xml:space="preserve"> </w:t>
      </w:r>
      <w:proofErr w:type="spellStart"/>
      <w:r>
        <w:t>daruon</w:t>
      </w:r>
      <w:proofErr w:type="spellEnd"/>
      <w:r>
        <w:t xml:space="preserve"> </w:t>
      </w:r>
      <w:proofErr w:type="spellStart"/>
      <w:r>
        <w:t>getrungen</w:t>
      </w:r>
      <w:proofErr w:type="spellEnd"/>
      <w:r>
        <w:t xml:space="preserve"> hat/ das ist der erst </w:t>
      </w:r>
      <w:proofErr w:type="spellStart"/>
      <w:r>
        <w:t>myßbrauch</w:t>
      </w:r>
      <w:proofErr w:type="spellEnd"/>
      <w:r>
        <w:t xml:space="preserve">/ wenn Christus hat uns gegeben in </w:t>
      </w:r>
      <w:proofErr w:type="spellStart"/>
      <w:r>
        <w:t>zwayerlay</w:t>
      </w:r>
      <w:proofErr w:type="spellEnd"/>
      <w:r>
        <w:t xml:space="preserve"> </w:t>
      </w:r>
      <w:proofErr w:type="spellStart"/>
      <w:r>
        <w:t>gestalt</w:t>
      </w:r>
      <w:proofErr w:type="spellEnd"/>
      <w:r>
        <w:t xml:space="preserve"> so </w:t>
      </w:r>
      <w:proofErr w:type="spellStart"/>
      <w:r>
        <w:t>verbeüt</w:t>
      </w:r>
      <w:proofErr w:type="spellEnd"/>
      <w:r>
        <w:t xml:space="preserve"> er uns. </w:t>
      </w:r>
      <w:proofErr w:type="spellStart"/>
      <w:r>
        <w:t>Ir</w:t>
      </w:r>
      <w:proofErr w:type="spellEnd"/>
      <w:r>
        <w:t xml:space="preserve"> allerliebsten </w:t>
      </w:r>
      <w:proofErr w:type="spellStart"/>
      <w:r>
        <w:t>brüder</w:t>
      </w:r>
      <w:proofErr w:type="spellEnd"/>
      <w:r>
        <w:t xml:space="preserve"> und </w:t>
      </w:r>
      <w:proofErr w:type="spellStart"/>
      <w:r>
        <w:t>schwester</w:t>
      </w:r>
      <w:proofErr w:type="spellEnd"/>
      <w:r>
        <w:t xml:space="preserve">/ </w:t>
      </w:r>
      <w:proofErr w:type="spellStart"/>
      <w:r>
        <w:t>jr</w:t>
      </w:r>
      <w:proofErr w:type="spellEnd"/>
      <w:r>
        <w:t xml:space="preserve"> </w:t>
      </w:r>
      <w:proofErr w:type="spellStart"/>
      <w:r>
        <w:t>solt</w:t>
      </w:r>
      <w:proofErr w:type="spellEnd"/>
      <w:r>
        <w:t xml:space="preserve"> wissen was uns Christus </w:t>
      </w:r>
      <w:proofErr w:type="spellStart"/>
      <w:r>
        <w:t>verhayssen</w:t>
      </w:r>
      <w:proofErr w:type="spellEnd"/>
      <w:r>
        <w:t xml:space="preserve"> hat/ das </w:t>
      </w:r>
      <w:proofErr w:type="spellStart"/>
      <w:r>
        <w:t>wirdt</w:t>
      </w:r>
      <w:proofErr w:type="spellEnd"/>
      <w:r>
        <w:t xml:space="preserve"> er uns halten/ daran </w:t>
      </w:r>
      <w:proofErr w:type="spellStart"/>
      <w:r>
        <w:t>solt</w:t>
      </w:r>
      <w:proofErr w:type="spellEnd"/>
      <w:r>
        <w:t xml:space="preserve"> </w:t>
      </w:r>
      <w:proofErr w:type="spellStart"/>
      <w:r>
        <w:t>jr</w:t>
      </w:r>
      <w:proofErr w:type="spellEnd"/>
      <w:r>
        <w:t xml:space="preserve"> </w:t>
      </w:r>
      <w:proofErr w:type="spellStart"/>
      <w:r>
        <w:t>nit</w:t>
      </w:r>
      <w:proofErr w:type="spellEnd"/>
      <w:r>
        <w:t xml:space="preserve"> </w:t>
      </w:r>
      <w:proofErr w:type="spellStart"/>
      <w:r>
        <w:t>zweyfeln</w:t>
      </w:r>
      <w:proofErr w:type="spellEnd"/>
      <w:r>
        <w:t xml:space="preserve">. Der ander </w:t>
      </w:r>
      <w:proofErr w:type="spellStart"/>
      <w:r>
        <w:t>trunck</w:t>
      </w:r>
      <w:proofErr w:type="spellEnd"/>
      <w:r>
        <w:t xml:space="preserve">/ </w:t>
      </w:r>
      <w:proofErr w:type="spellStart"/>
      <w:r>
        <w:t>dz</w:t>
      </w:r>
      <w:proofErr w:type="spellEnd"/>
      <w:r>
        <w:t xml:space="preserve"> ist die </w:t>
      </w:r>
      <w:proofErr w:type="spellStart"/>
      <w:r>
        <w:t>haimlich</w:t>
      </w:r>
      <w:proofErr w:type="spellEnd"/>
      <w:r>
        <w:t xml:space="preserve"> </w:t>
      </w:r>
      <w:proofErr w:type="spellStart"/>
      <w:r>
        <w:t>beycht</w:t>
      </w:r>
      <w:proofErr w:type="spellEnd"/>
      <w:r>
        <w:t xml:space="preserve">/ da </w:t>
      </w:r>
      <w:proofErr w:type="spellStart"/>
      <w:r>
        <w:t>hatt</w:t>
      </w:r>
      <w:proofErr w:type="spellEnd"/>
      <w:r>
        <w:t xml:space="preserve"> er uns recht begriffen/ wann es ist </w:t>
      </w:r>
      <w:proofErr w:type="spellStart"/>
      <w:r>
        <w:t>ye</w:t>
      </w:r>
      <w:proofErr w:type="spellEnd"/>
      <w:r>
        <w:t xml:space="preserve"> nichts </w:t>
      </w:r>
      <w:proofErr w:type="spellStart"/>
      <w:r>
        <w:t>guts</w:t>
      </w:r>
      <w:proofErr w:type="spellEnd"/>
      <w:r>
        <w:t xml:space="preserve"> </w:t>
      </w:r>
      <w:proofErr w:type="spellStart"/>
      <w:r>
        <w:t>daruon</w:t>
      </w:r>
      <w:proofErr w:type="spellEnd"/>
      <w:r>
        <w:t xml:space="preserve"> </w:t>
      </w:r>
      <w:proofErr w:type="spellStart"/>
      <w:r>
        <w:t>kummen</w:t>
      </w:r>
      <w:proofErr w:type="spellEnd"/>
      <w:r>
        <w:t xml:space="preserve">/ es ist auch </w:t>
      </w:r>
      <w:proofErr w:type="spellStart"/>
      <w:r>
        <w:t>nit</w:t>
      </w:r>
      <w:proofErr w:type="spellEnd"/>
      <w:r>
        <w:t xml:space="preserve"> von </w:t>
      </w:r>
      <w:proofErr w:type="spellStart"/>
      <w:r>
        <w:t>nöten</w:t>
      </w:r>
      <w:proofErr w:type="spellEnd"/>
      <w:r>
        <w:t xml:space="preserve"> das man etwas </w:t>
      </w:r>
      <w:proofErr w:type="spellStart"/>
      <w:r>
        <w:t>dauon</w:t>
      </w:r>
      <w:proofErr w:type="spellEnd"/>
      <w:r>
        <w:t xml:space="preserve"> halt/ </w:t>
      </w:r>
      <w:proofErr w:type="spellStart"/>
      <w:r>
        <w:t>wiewol</w:t>
      </w:r>
      <w:proofErr w:type="spellEnd"/>
      <w:r>
        <w:t xml:space="preserve"> ich </w:t>
      </w:r>
      <w:proofErr w:type="spellStart"/>
      <w:r>
        <w:t>jr</w:t>
      </w:r>
      <w:proofErr w:type="spellEnd"/>
      <w:r>
        <w:t xml:space="preserve"> </w:t>
      </w:r>
      <w:proofErr w:type="spellStart"/>
      <w:r>
        <w:t>nit</w:t>
      </w:r>
      <w:proofErr w:type="spellEnd"/>
      <w:r>
        <w:t xml:space="preserve"> </w:t>
      </w:r>
      <w:proofErr w:type="spellStart"/>
      <w:r>
        <w:t>verwerffen</w:t>
      </w:r>
      <w:proofErr w:type="spellEnd"/>
      <w:r>
        <w:t xml:space="preserve"> will/ sy ist uns aber nichts nütz/ wann es ist </w:t>
      </w:r>
      <w:proofErr w:type="spellStart"/>
      <w:r>
        <w:t>eyttel</w:t>
      </w:r>
      <w:proofErr w:type="spellEnd"/>
      <w:r>
        <w:t xml:space="preserve"> </w:t>
      </w:r>
      <w:proofErr w:type="spellStart"/>
      <w:r>
        <w:t>gleyßnerey</w:t>
      </w:r>
      <w:proofErr w:type="spellEnd"/>
      <w:r>
        <w:t xml:space="preserve">/ wann man thuts </w:t>
      </w:r>
      <w:proofErr w:type="spellStart"/>
      <w:r>
        <w:t>darumb</w:t>
      </w:r>
      <w:proofErr w:type="spellEnd"/>
      <w:r>
        <w:t xml:space="preserve">/ das man </w:t>
      </w:r>
      <w:proofErr w:type="spellStart"/>
      <w:r>
        <w:t>mayndt</w:t>
      </w:r>
      <w:proofErr w:type="spellEnd"/>
      <w:r>
        <w:t xml:space="preserve"> </w:t>
      </w:r>
      <w:proofErr w:type="spellStart"/>
      <w:r>
        <w:t>sälig</w:t>
      </w:r>
      <w:proofErr w:type="spellEnd"/>
      <w:r>
        <w:t xml:space="preserve"> </w:t>
      </w:r>
      <w:proofErr w:type="spellStart"/>
      <w:r>
        <w:t>dardurch</w:t>
      </w:r>
      <w:proofErr w:type="spellEnd"/>
      <w:r>
        <w:t xml:space="preserve"> zu werden/ das hat alles der Bapst zu wegen bracht und auf </w:t>
      </w:r>
      <w:proofErr w:type="spellStart"/>
      <w:r>
        <w:t>gericht</w:t>
      </w:r>
      <w:proofErr w:type="spellEnd"/>
      <w:r>
        <w:t xml:space="preserve">. Ich sag aber </w:t>
      </w:r>
      <w:proofErr w:type="spellStart"/>
      <w:r>
        <w:t>dz</w:t>
      </w:r>
      <w:proofErr w:type="spellEnd"/>
      <w:r>
        <w:t xml:space="preserve"> sich </w:t>
      </w:r>
      <w:proofErr w:type="spellStart"/>
      <w:r>
        <w:t>ain</w:t>
      </w:r>
      <w:proofErr w:type="spellEnd"/>
      <w:r>
        <w:t xml:space="preserve"> </w:t>
      </w:r>
      <w:proofErr w:type="spellStart"/>
      <w:r>
        <w:t>yetlicher</w:t>
      </w:r>
      <w:proofErr w:type="spellEnd"/>
      <w:r>
        <w:t xml:space="preserve"> Christen </w:t>
      </w:r>
      <w:proofErr w:type="spellStart"/>
      <w:r>
        <w:t>mensch</w:t>
      </w:r>
      <w:proofErr w:type="spellEnd"/>
      <w:r>
        <w:t xml:space="preserve"> </w:t>
      </w:r>
      <w:proofErr w:type="spellStart"/>
      <w:r>
        <w:t>auff</w:t>
      </w:r>
      <w:proofErr w:type="spellEnd"/>
      <w:r>
        <w:t xml:space="preserve"> die </w:t>
      </w:r>
      <w:proofErr w:type="spellStart"/>
      <w:r>
        <w:t>zusagung</w:t>
      </w:r>
      <w:proofErr w:type="spellEnd"/>
      <w:r>
        <w:t xml:space="preserve"> oder </w:t>
      </w:r>
      <w:proofErr w:type="spellStart"/>
      <w:r>
        <w:t>verhayssung</w:t>
      </w:r>
      <w:proofErr w:type="spellEnd"/>
      <w:r>
        <w:t xml:space="preserve"> </w:t>
      </w:r>
      <w:proofErr w:type="spellStart"/>
      <w:r>
        <w:t>gottes</w:t>
      </w:r>
      <w:proofErr w:type="spellEnd"/>
      <w:r>
        <w:t xml:space="preserve"> hielt. Roma. 8 Wir seyn durch die </w:t>
      </w:r>
      <w:proofErr w:type="spellStart"/>
      <w:r>
        <w:t>hoffnung</w:t>
      </w:r>
      <w:proofErr w:type="spellEnd"/>
      <w:r>
        <w:t xml:space="preserve"> </w:t>
      </w:r>
      <w:proofErr w:type="spellStart"/>
      <w:r>
        <w:t>sälig</w:t>
      </w:r>
      <w:proofErr w:type="spellEnd"/>
      <w:r>
        <w:t xml:space="preserve"> worden .</w:t>
      </w:r>
      <w:proofErr w:type="spellStart"/>
      <w:r>
        <w:t>1.Thimothei.1</w:t>
      </w:r>
      <w:proofErr w:type="spellEnd"/>
      <w:r>
        <w:t xml:space="preserve"> Christus </w:t>
      </w:r>
      <w:proofErr w:type="spellStart"/>
      <w:r>
        <w:t>Jhesus</w:t>
      </w:r>
      <w:proofErr w:type="spellEnd"/>
      <w:r>
        <w:t xml:space="preserve"> ist in </w:t>
      </w:r>
      <w:proofErr w:type="spellStart"/>
      <w:r>
        <w:t>dise</w:t>
      </w:r>
      <w:proofErr w:type="spellEnd"/>
      <w:r>
        <w:t xml:space="preserve"> </w:t>
      </w:r>
      <w:proofErr w:type="spellStart"/>
      <w:r>
        <w:t>welt</w:t>
      </w:r>
      <w:proofErr w:type="spellEnd"/>
      <w:r>
        <w:t xml:space="preserve"> </w:t>
      </w:r>
      <w:proofErr w:type="spellStart"/>
      <w:r>
        <w:t>kummen</w:t>
      </w:r>
      <w:proofErr w:type="spellEnd"/>
      <w:r>
        <w:t xml:space="preserve">/ die </w:t>
      </w:r>
      <w:proofErr w:type="spellStart"/>
      <w:r>
        <w:t>sünder</w:t>
      </w:r>
      <w:proofErr w:type="spellEnd"/>
      <w:r>
        <w:t xml:space="preserve"> </w:t>
      </w:r>
      <w:proofErr w:type="spellStart"/>
      <w:r>
        <w:t>sälig</w:t>
      </w:r>
      <w:proofErr w:type="spellEnd"/>
      <w:r>
        <w:t xml:space="preserve"> zu machen rc. </w:t>
      </w:r>
      <w:proofErr w:type="spellStart"/>
      <w:r>
        <w:t>Yetzund</w:t>
      </w:r>
      <w:proofErr w:type="spellEnd"/>
      <w:r>
        <w:t xml:space="preserve"> </w:t>
      </w:r>
      <w:proofErr w:type="spellStart"/>
      <w:r>
        <w:t>hapt</w:t>
      </w:r>
      <w:proofErr w:type="spellEnd"/>
      <w:r>
        <w:t xml:space="preserve"> </w:t>
      </w:r>
      <w:proofErr w:type="spellStart"/>
      <w:r>
        <w:t>ir</w:t>
      </w:r>
      <w:proofErr w:type="spellEnd"/>
      <w:r>
        <w:t xml:space="preserve"> klärlich/ das euch weder Bapst noch Münich noch Pfaffen </w:t>
      </w:r>
      <w:proofErr w:type="spellStart"/>
      <w:r>
        <w:t>sälig</w:t>
      </w:r>
      <w:proofErr w:type="spellEnd"/>
      <w:r>
        <w:t xml:space="preserve"> mögen machen/ </w:t>
      </w:r>
      <w:proofErr w:type="spellStart"/>
      <w:r>
        <w:t>Darüb</w:t>
      </w:r>
      <w:proofErr w:type="spellEnd"/>
      <w:r>
        <w:t xml:space="preserve"> </w:t>
      </w:r>
      <w:proofErr w:type="spellStart"/>
      <w:r>
        <w:t>solt</w:t>
      </w:r>
      <w:proofErr w:type="spellEnd"/>
      <w:r>
        <w:t xml:space="preserve"> </w:t>
      </w:r>
      <w:proofErr w:type="spellStart"/>
      <w:r>
        <w:t>jr</w:t>
      </w:r>
      <w:proofErr w:type="spellEnd"/>
      <w:r>
        <w:t xml:space="preserve"> nichts von </w:t>
      </w:r>
      <w:proofErr w:type="spellStart"/>
      <w:r>
        <w:t>menschen</w:t>
      </w:r>
      <w:proofErr w:type="spellEnd"/>
      <w:r>
        <w:t xml:space="preserve"> leer halten/ die man </w:t>
      </w:r>
      <w:proofErr w:type="spellStart"/>
      <w:r>
        <w:t>auff</w:t>
      </w:r>
      <w:proofErr w:type="spellEnd"/>
      <w:r>
        <w:t xml:space="preserve"> die </w:t>
      </w:r>
      <w:proofErr w:type="spellStart"/>
      <w:r>
        <w:t>säligkait</w:t>
      </w:r>
      <w:proofErr w:type="spellEnd"/>
      <w:r>
        <w:t xml:space="preserve"> </w:t>
      </w:r>
      <w:proofErr w:type="spellStart"/>
      <w:r>
        <w:t>zeücht</w:t>
      </w:r>
      <w:proofErr w:type="spellEnd"/>
      <w:r>
        <w:t xml:space="preserve">/ wenn es </w:t>
      </w:r>
      <w:proofErr w:type="spellStart"/>
      <w:r>
        <w:t>geet</w:t>
      </w:r>
      <w:proofErr w:type="spellEnd"/>
      <w:r>
        <w:t xml:space="preserve"> als zu der </w:t>
      </w:r>
      <w:proofErr w:type="spellStart"/>
      <w:r>
        <w:t>verdamnuß</w:t>
      </w:r>
      <w:proofErr w:type="spellEnd"/>
      <w:r>
        <w:t xml:space="preserve">/ wie Abraham hat Gott </w:t>
      </w:r>
      <w:proofErr w:type="spellStart"/>
      <w:r>
        <w:t>gelaubt</w:t>
      </w:r>
      <w:proofErr w:type="spellEnd"/>
      <w:r>
        <w:t xml:space="preserve">/ </w:t>
      </w:r>
      <w:proofErr w:type="spellStart"/>
      <w:r>
        <w:t>unnd</w:t>
      </w:r>
      <w:proofErr w:type="spellEnd"/>
      <w:r>
        <w:t xml:space="preserve"> ist </w:t>
      </w:r>
      <w:proofErr w:type="spellStart"/>
      <w:r>
        <w:t>jm</w:t>
      </w:r>
      <w:proofErr w:type="spellEnd"/>
      <w:r>
        <w:t xml:space="preserve"> gerechnet für </w:t>
      </w:r>
      <w:proofErr w:type="spellStart"/>
      <w:r>
        <w:t>gerechtigkait</w:t>
      </w:r>
      <w:proofErr w:type="spellEnd"/>
      <w:r>
        <w:t xml:space="preserve"> </w:t>
      </w:r>
      <w:proofErr w:type="spellStart"/>
      <w:r>
        <w:t>Hieremie</w:t>
      </w:r>
      <w:proofErr w:type="spellEnd"/>
      <w:r>
        <w:t xml:space="preserve"> am 15. </w:t>
      </w:r>
      <w:proofErr w:type="spellStart"/>
      <w:r>
        <w:t>Abacuc</w:t>
      </w:r>
      <w:proofErr w:type="spellEnd"/>
      <w:r>
        <w:t xml:space="preserve">. </w:t>
      </w:r>
      <w:proofErr w:type="spellStart"/>
      <w:r>
        <w:t>am.2</w:t>
      </w:r>
      <w:proofErr w:type="spellEnd"/>
      <w:r>
        <w:t xml:space="preserve">. </w:t>
      </w:r>
      <w:proofErr w:type="spellStart"/>
      <w:r>
        <w:t>Dieweyl</w:t>
      </w:r>
      <w:proofErr w:type="spellEnd"/>
      <w:r>
        <w:t xml:space="preserve"> dann durch </w:t>
      </w:r>
      <w:proofErr w:type="spellStart"/>
      <w:r>
        <w:t>werck</w:t>
      </w:r>
      <w:proofErr w:type="spellEnd"/>
      <w:r>
        <w:t xml:space="preserve"> </w:t>
      </w:r>
      <w:proofErr w:type="spellStart"/>
      <w:r>
        <w:t>nyemandts</w:t>
      </w:r>
      <w:proofErr w:type="spellEnd"/>
      <w:r>
        <w:t xml:space="preserve"> gerechtfertigt </w:t>
      </w:r>
      <w:proofErr w:type="spellStart"/>
      <w:r>
        <w:t>wirdt</w:t>
      </w:r>
      <w:proofErr w:type="spellEnd"/>
      <w:r>
        <w:t xml:space="preserve"> vor Gott/ so ist es offenbar/ das der gerecht leben </w:t>
      </w:r>
      <w:proofErr w:type="spellStart"/>
      <w:r>
        <w:t>wirdt</w:t>
      </w:r>
      <w:proofErr w:type="spellEnd"/>
      <w:r>
        <w:t xml:space="preserve"> durch den glauben. Also habt </w:t>
      </w:r>
      <w:proofErr w:type="spellStart"/>
      <w:r>
        <w:t>jr</w:t>
      </w:r>
      <w:proofErr w:type="spellEnd"/>
      <w:r>
        <w:t xml:space="preserve"> verstanden/ das </w:t>
      </w:r>
      <w:proofErr w:type="spellStart"/>
      <w:r>
        <w:t>eyttel</w:t>
      </w:r>
      <w:proofErr w:type="spellEnd"/>
      <w:r>
        <w:t xml:space="preserve"> </w:t>
      </w:r>
      <w:proofErr w:type="spellStart"/>
      <w:r>
        <w:t>trügerey</w:t>
      </w:r>
      <w:proofErr w:type="spellEnd"/>
      <w:r>
        <w:t xml:space="preserve"> und </w:t>
      </w:r>
      <w:proofErr w:type="spellStart"/>
      <w:r>
        <w:t>lugnerey</w:t>
      </w:r>
      <w:proofErr w:type="spellEnd"/>
      <w:r>
        <w:t xml:space="preserve">/ und Abgötterey ist/ mit Bapst </w:t>
      </w:r>
      <w:proofErr w:type="spellStart"/>
      <w:r>
        <w:t>gesetzen</w:t>
      </w:r>
      <w:proofErr w:type="spellEnd"/>
      <w:r>
        <w:t xml:space="preserve">/ </w:t>
      </w:r>
      <w:proofErr w:type="spellStart"/>
      <w:r>
        <w:t>unnd</w:t>
      </w:r>
      <w:proofErr w:type="spellEnd"/>
      <w:r>
        <w:t xml:space="preserve"> alles das er handelt </w:t>
      </w:r>
      <w:proofErr w:type="spellStart"/>
      <w:r>
        <w:t>unnd</w:t>
      </w:r>
      <w:proofErr w:type="spellEnd"/>
      <w:r>
        <w:t xml:space="preserve"> wandelt ausserhalb des </w:t>
      </w:r>
      <w:proofErr w:type="spellStart"/>
      <w:r>
        <w:t>wort</w:t>
      </w:r>
      <w:proofErr w:type="spellEnd"/>
      <w:r>
        <w:t xml:space="preserve"> Gottes. </w:t>
      </w:r>
    </w:p>
    <w:p w14:paraId="1D5FD7C9" w14:textId="77777777" w:rsidR="00786713" w:rsidRDefault="00786713" w:rsidP="00786713">
      <w:pPr>
        <w:pStyle w:val="StandardWeb"/>
      </w:pPr>
      <w:r>
        <w:t xml:space="preserve">Nun </w:t>
      </w:r>
      <w:proofErr w:type="spellStart"/>
      <w:r>
        <w:t>solt</w:t>
      </w:r>
      <w:proofErr w:type="spellEnd"/>
      <w:r>
        <w:t xml:space="preserve"> </w:t>
      </w:r>
      <w:proofErr w:type="spellStart"/>
      <w:r>
        <w:t>jr</w:t>
      </w:r>
      <w:proofErr w:type="spellEnd"/>
      <w:r>
        <w:t xml:space="preserve"> </w:t>
      </w:r>
      <w:proofErr w:type="spellStart"/>
      <w:r>
        <w:t>weytter</w:t>
      </w:r>
      <w:proofErr w:type="spellEnd"/>
      <w:r>
        <w:t xml:space="preserve"> </w:t>
      </w:r>
      <w:proofErr w:type="spellStart"/>
      <w:r>
        <w:t>versteen</w:t>
      </w:r>
      <w:proofErr w:type="spellEnd"/>
      <w:r>
        <w:t xml:space="preserve">/ was Abgötterey ist/ als nemlich/ wenn </w:t>
      </w:r>
      <w:proofErr w:type="spellStart"/>
      <w:r>
        <w:t>ainer</w:t>
      </w:r>
      <w:proofErr w:type="spellEnd"/>
      <w:r>
        <w:t xml:space="preserve"> </w:t>
      </w:r>
      <w:proofErr w:type="spellStart"/>
      <w:r>
        <w:t>maynet</w:t>
      </w:r>
      <w:proofErr w:type="spellEnd"/>
      <w:r>
        <w:t xml:space="preserve"> </w:t>
      </w:r>
      <w:proofErr w:type="spellStart"/>
      <w:r>
        <w:t>nit</w:t>
      </w:r>
      <w:proofErr w:type="spellEnd"/>
      <w:r>
        <w:t xml:space="preserve"> </w:t>
      </w:r>
      <w:proofErr w:type="spellStart"/>
      <w:r>
        <w:t>sälig</w:t>
      </w:r>
      <w:proofErr w:type="spellEnd"/>
      <w:r>
        <w:t xml:space="preserve"> zu werden er </w:t>
      </w:r>
      <w:proofErr w:type="spellStart"/>
      <w:r>
        <w:t>beychtet</w:t>
      </w:r>
      <w:proofErr w:type="spellEnd"/>
      <w:r>
        <w:t xml:space="preserve"> denn in die </w:t>
      </w:r>
      <w:proofErr w:type="spellStart"/>
      <w:r>
        <w:t>oren</w:t>
      </w:r>
      <w:proofErr w:type="spellEnd"/>
      <w:r>
        <w:t xml:space="preserve">/ wie man lang </w:t>
      </w:r>
      <w:proofErr w:type="spellStart"/>
      <w:r>
        <w:t>than</w:t>
      </w:r>
      <w:proofErr w:type="spellEnd"/>
      <w:r>
        <w:t xml:space="preserve"> hat/ und </w:t>
      </w:r>
      <w:proofErr w:type="spellStart"/>
      <w:r>
        <w:t>vermaynet</w:t>
      </w:r>
      <w:proofErr w:type="spellEnd"/>
      <w:r>
        <w:t xml:space="preserve"> </w:t>
      </w:r>
      <w:proofErr w:type="spellStart"/>
      <w:r>
        <w:t>sälig</w:t>
      </w:r>
      <w:proofErr w:type="spellEnd"/>
      <w:r>
        <w:t xml:space="preserve"> </w:t>
      </w:r>
      <w:proofErr w:type="spellStart"/>
      <w:r>
        <w:t>dardurch</w:t>
      </w:r>
      <w:proofErr w:type="spellEnd"/>
      <w:r>
        <w:t xml:space="preserve"> zu werden/ das wer Abgötterey/ wann der </w:t>
      </w:r>
      <w:proofErr w:type="spellStart"/>
      <w:r>
        <w:t>herr</w:t>
      </w:r>
      <w:proofErr w:type="spellEnd"/>
      <w:r>
        <w:t xml:space="preserve"> spricht/ Ich bin </w:t>
      </w:r>
      <w:proofErr w:type="spellStart"/>
      <w:r>
        <w:t>allain</w:t>
      </w:r>
      <w:proofErr w:type="spellEnd"/>
      <w:r>
        <w:t xml:space="preserve"> der dir die </w:t>
      </w:r>
      <w:proofErr w:type="spellStart"/>
      <w:r>
        <w:t>sündt</w:t>
      </w:r>
      <w:proofErr w:type="spellEnd"/>
      <w:r>
        <w:t xml:space="preserve"> </w:t>
      </w:r>
      <w:proofErr w:type="spellStart"/>
      <w:r>
        <w:t>verzeycht</w:t>
      </w:r>
      <w:proofErr w:type="spellEnd"/>
      <w:r>
        <w:t xml:space="preserve"> </w:t>
      </w:r>
      <w:proofErr w:type="spellStart"/>
      <w:r>
        <w:t>Psa</w:t>
      </w:r>
      <w:proofErr w:type="spellEnd"/>
      <w:r>
        <w:t xml:space="preserve">. 43. </w:t>
      </w:r>
      <w:proofErr w:type="spellStart"/>
      <w:r>
        <w:t>Ir</w:t>
      </w:r>
      <w:proofErr w:type="spellEnd"/>
      <w:r>
        <w:t xml:space="preserve"> </w:t>
      </w:r>
      <w:proofErr w:type="spellStart"/>
      <w:r>
        <w:t>solt</w:t>
      </w:r>
      <w:proofErr w:type="spellEnd"/>
      <w:r>
        <w:t xml:space="preserve"> euch </w:t>
      </w:r>
      <w:proofErr w:type="spellStart"/>
      <w:r>
        <w:t>nit</w:t>
      </w:r>
      <w:proofErr w:type="spellEnd"/>
      <w:r>
        <w:t xml:space="preserve"> mit dem </w:t>
      </w:r>
      <w:proofErr w:type="spellStart"/>
      <w:r>
        <w:t>weychwasser</w:t>
      </w:r>
      <w:proofErr w:type="spellEnd"/>
      <w:r>
        <w:t xml:space="preserve"> besprengen/ </w:t>
      </w:r>
      <w:proofErr w:type="spellStart"/>
      <w:r>
        <w:t>dz</w:t>
      </w:r>
      <w:proofErr w:type="spellEnd"/>
      <w:r>
        <w:t xml:space="preserve"> </w:t>
      </w:r>
      <w:proofErr w:type="spellStart"/>
      <w:r>
        <w:t>jr</w:t>
      </w:r>
      <w:proofErr w:type="spellEnd"/>
      <w:r>
        <w:t xml:space="preserve"> </w:t>
      </w:r>
      <w:proofErr w:type="spellStart"/>
      <w:r>
        <w:t>vermaindt</w:t>
      </w:r>
      <w:proofErr w:type="spellEnd"/>
      <w:r>
        <w:t xml:space="preserve"> </w:t>
      </w:r>
      <w:proofErr w:type="spellStart"/>
      <w:r>
        <w:t>sündt</w:t>
      </w:r>
      <w:proofErr w:type="spellEnd"/>
      <w:r>
        <w:t xml:space="preserve"> mit abzulegen/ wann es wer auch Abgötterey der </w:t>
      </w:r>
      <w:proofErr w:type="spellStart"/>
      <w:r>
        <w:t>gleychen</w:t>
      </w:r>
      <w:proofErr w:type="spellEnd"/>
      <w:r>
        <w:t xml:space="preserve"> mit dem </w:t>
      </w:r>
      <w:proofErr w:type="spellStart"/>
      <w:r>
        <w:t>geweychen</w:t>
      </w:r>
      <w:proofErr w:type="spellEnd"/>
      <w:r>
        <w:t xml:space="preserve"> Saltz/ und mit den </w:t>
      </w:r>
      <w:proofErr w:type="spellStart"/>
      <w:r>
        <w:t>geweychten</w:t>
      </w:r>
      <w:proofErr w:type="spellEnd"/>
      <w:r>
        <w:t xml:space="preserve"> </w:t>
      </w:r>
      <w:proofErr w:type="spellStart"/>
      <w:r>
        <w:t>wurtzen</w:t>
      </w:r>
      <w:proofErr w:type="spellEnd"/>
      <w:r>
        <w:t xml:space="preserve">/ und auch mit dem Palm/ und auch </w:t>
      </w:r>
      <w:proofErr w:type="spellStart"/>
      <w:r>
        <w:t>mitt</w:t>
      </w:r>
      <w:proofErr w:type="spellEnd"/>
      <w:r>
        <w:t xml:space="preserve"> dem wachs/ mit </w:t>
      </w:r>
      <w:proofErr w:type="spellStart"/>
      <w:r>
        <w:t>liechtern</w:t>
      </w:r>
      <w:proofErr w:type="spellEnd"/>
      <w:r>
        <w:t xml:space="preserve"> </w:t>
      </w:r>
      <w:proofErr w:type="spellStart"/>
      <w:r>
        <w:t>auffzynden</w:t>
      </w:r>
      <w:proofErr w:type="spellEnd"/>
      <w:r>
        <w:t xml:space="preserve">/ wann es seyn </w:t>
      </w:r>
      <w:proofErr w:type="spellStart"/>
      <w:r>
        <w:t>eytel</w:t>
      </w:r>
      <w:proofErr w:type="spellEnd"/>
      <w:r>
        <w:t xml:space="preserve"> Creatur die uns </w:t>
      </w:r>
      <w:proofErr w:type="spellStart"/>
      <w:r>
        <w:t>Got</w:t>
      </w:r>
      <w:proofErr w:type="spellEnd"/>
      <w:r>
        <w:t xml:space="preserve"> zu nütz geschaffen hat/ Aber in der </w:t>
      </w:r>
      <w:proofErr w:type="spellStart"/>
      <w:r>
        <w:t>gestalt</w:t>
      </w:r>
      <w:proofErr w:type="spellEnd"/>
      <w:r>
        <w:t xml:space="preserve"> </w:t>
      </w:r>
      <w:proofErr w:type="spellStart"/>
      <w:r>
        <w:t>solt</w:t>
      </w:r>
      <w:proofErr w:type="spellEnd"/>
      <w:r>
        <w:t xml:space="preserve"> </w:t>
      </w:r>
      <w:proofErr w:type="spellStart"/>
      <w:r>
        <w:t>jrs</w:t>
      </w:r>
      <w:proofErr w:type="spellEnd"/>
      <w:r>
        <w:t xml:space="preserve"> </w:t>
      </w:r>
      <w:proofErr w:type="spellStart"/>
      <w:r>
        <w:t>nit</w:t>
      </w:r>
      <w:proofErr w:type="spellEnd"/>
      <w:r>
        <w:t xml:space="preserve"> brauchen/ wie man lang </w:t>
      </w:r>
      <w:proofErr w:type="spellStart"/>
      <w:r>
        <w:t>than</w:t>
      </w:r>
      <w:proofErr w:type="spellEnd"/>
      <w:r>
        <w:t xml:space="preserve"> </w:t>
      </w:r>
      <w:proofErr w:type="spellStart"/>
      <w:r>
        <w:t>hatt</w:t>
      </w:r>
      <w:proofErr w:type="spellEnd"/>
      <w:r>
        <w:t xml:space="preserve">/ </w:t>
      </w:r>
      <w:proofErr w:type="spellStart"/>
      <w:r>
        <w:t>wiewol</w:t>
      </w:r>
      <w:proofErr w:type="spellEnd"/>
      <w:r>
        <w:t xml:space="preserve"> die falschen Propheten sagen/ man thue Gott </w:t>
      </w:r>
      <w:proofErr w:type="spellStart"/>
      <w:r>
        <w:t>ain</w:t>
      </w:r>
      <w:proofErr w:type="spellEnd"/>
      <w:r>
        <w:t xml:space="preserve"> </w:t>
      </w:r>
      <w:proofErr w:type="spellStart"/>
      <w:r>
        <w:t>eer</w:t>
      </w:r>
      <w:proofErr w:type="spellEnd"/>
      <w:r>
        <w:t xml:space="preserve"> damit/ das da </w:t>
      </w:r>
      <w:proofErr w:type="spellStart"/>
      <w:r>
        <w:t>nit</w:t>
      </w:r>
      <w:proofErr w:type="spellEnd"/>
      <w:r>
        <w:t xml:space="preserve"> war ist/ wann Christus spricht/ Wer aber </w:t>
      </w:r>
      <w:proofErr w:type="spellStart"/>
      <w:r>
        <w:t>ettwas</w:t>
      </w:r>
      <w:proofErr w:type="spellEnd"/>
      <w:r>
        <w:t xml:space="preserve"> </w:t>
      </w:r>
      <w:proofErr w:type="spellStart"/>
      <w:r>
        <w:t>liebers</w:t>
      </w:r>
      <w:proofErr w:type="spellEnd"/>
      <w:r>
        <w:t xml:space="preserve"> hat weder mich/ der ist mein </w:t>
      </w:r>
      <w:proofErr w:type="spellStart"/>
      <w:r>
        <w:t>nit</w:t>
      </w:r>
      <w:proofErr w:type="spellEnd"/>
      <w:r>
        <w:t xml:space="preserve"> </w:t>
      </w:r>
      <w:proofErr w:type="spellStart"/>
      <w:r>
        <w:t>wirdig</w:t>
      </w:r>
      <w:proofErr w:type="spellEnd"/>
      <w:r>
        <w:t xml:space="preserve">. Nun </w:t>
      </w:r>
      <w:proofErr w:type="spellStart"/>
      <w:r>
        <w:t>mügt</w:t>
      </w:r>
      <w:proofErr w:type="spellEnd"/>
      <w:r>
        <w:t xml:space="preserve"> </w:t>
      </w:r>
      <w:proofErr w:type="spellStart"/>
      <w:r>
        <w:t>jr</w:t>
      </w:r>
      <w:proofErr w:type="spellEnd"/>
      <w:r>
        <w:t xml:space="preserve"> </w:t>
      </w:r>
      <w:proofErr w:type="spellStart"/>
      <w:r>
        <w:t>wol</w:t>
      </w:r>
      <w:proofErr w:type="spellEnd"/>
      <w:r>
        <w:t xml:space="preserve"> </w:t>
      </w:r>
      <w:proofErr w:type="spellStart"/>
      <w:r>
        <w:t>versteen</w:t>
      </w:r>
      <w:proofErr w:type="spellEnd"/>
      <w:r>
        <w:t xml:space="preserve"> in </w:t>
      </w:r>
      <w:proofErr w:type="spellStart"/>
      <w:r>
        <w:t>wölcher</w:t>
      </w:r>
      <w:proofErr w:type="spellEnd"/>
      <w:r>
        <w:t xml:space="preserve"> </w:t>
      </w:r>
      <w:proofErr w:type="spellStart"/>
      <w:r>
        <w:t>gestlt</w:t>
      </w:r>
      <w:proofErr w:type="spellEnd"/>
      <w:r>
        <w:t xml:space="preserve"> </w:t>
      </w:r>
      <w:proofErr w:type="spellStart"/>
      <w:r>
        <w:t>jr</w:t>
      </w:r>
      <w:proofErr w:type="spellEnd"/>
      <w:r>
        <w:t xml:space="preserve"> </w:t>
      </w:r>
      <w:proofErr w:type="spellStart"/>
      <w:r>
        <w:t>jm</w:t>
      </w:r>
      <w:proofErr w:type="spellEnd"/>
      <w:r>
        <w:t xml:space="preserve"> dienen </w:t>
      </w:r>
      <w:proofErr w:type="spellStart"/>
      <w:r>
        <w:t>solt</w:t>
      </w:r>
      <w:proofErr w:type="spellEnd"/>
      <w:r>
        <w:t xml:space="preserve">/ das er </w:t>
      </w:r>
      <w:proofErr w:type="spellStart"/>
      <w:r>
        <w:t>ain</w:t>
      </w:r>
      <w:proofErr w:type="spellEnd"/>
      <w:r>
        <w:t xml:space="preserve"> gefallen daran hat/ das ist </w:t>
      </w:r>
      <w:proofErr w:type="spellStart"/>
      <w:r>
        <w:t>allain</w:t>
      </w:r>
      <w:proofErr w:type="spellEnd"/>
      <w:r>
        <w:t xml:space="preserve"> im glauben und </w:t>
      </w:r>
      <w:proofErr w:type="spellStart"/>
      <w:r>
        <w:t>vertrawen</w:t>
      </w:r>
      <w:proofErr w:type="spellEnd"/>
      <w:r>
        <w:t xml:space="preserve"> </w:t>
      </w:r>
      <w:proofErr w:type="spellStart"/>
      <w:r>
        <w:t>auff</w:t>
      </w:r>
      <w:proofErr w:type="spellEnd"/>
      <w:r>
        <w:t xml:space="preserve"> Christum/ dann </w:t>
      </w:r>
      <w:proofErr w:type="spellStart"/>
      <w:r>
        <w:t>Dauid</w:t>
      </w:r>
      <w:proofErr w:type="spellEnd"/>
      <w:r>
        <w:t xml:space="preserve"> spricht im .32. Psalm/ wann das </w:t>
      </w:r>
      <w:proofErr w:type="spellStart"/>
      <w:r>
        <w:t>wort</w:t>
      </w:r>
      <w:proofErr w:type="spellEnd"/>
      <w:r>
        <w:t xml:space="preserve"> des </w:t>
      </w:r>
      <w:proofErr w:type="spellStart"/>
      <w:r>
        <w:t>herren</w:t>
      </w:r>
      <w:proofErr w:type="spellEnd"/>
      <w:r>
        <w:t xml:space="preserve"> ist gerecht/ und alle </w:t>
      </w:r>
      <w:proofErr w:type="spellStart"/>
      <w:r>
        <w:t>seyne</w:t>
      </w:r>
      <w:proofErr w:type="spellEnd"/>
      <w:r>
        <w:t xml:space="preserve"> </w:t>
      </w:r>
      <w:proofErr w:type="spellStart"/>
      <w:r>
        <w:t>werck</w:t>
      </w:r>
      <w:proofErr w:type="spellEnd"/>
      <w:r>
        <w:t xml:space="preserve"> im glauben/ wie oben geschrieben </w:t>
      </w:r>
      <w:proofErr w:type="spellStart"/>
      <w:r>
        <w:t>steet</w:t>
      </w:r>
      <w:proofErr w:type="spellEnd"/>
      <w:r>
        <w:t xml:space="preserve">/ die selbigen </w:t>
      </w:r>
      <w:proofErr w:type="spellStart"/>
      <w:r>
        <w:t>werck</w:t>
      </w:r>
      <w:proofErr w:type="spellEnd"/>
      <w:r>
        <w:t xml:space="preserve"> fliessen </w:t>
      </w:r>
      <w:proofErr w:type="spellStart"/>
      <w:r>
        <w:t>nit</w:t>
      </w:r>
      <w:proofErr w:type="spellEnd"/>
      <w:r>
        <w:t xml:space="preserve"> </w:t>
      </w:r>
      <w:proofErr w:type="spellStart"/>
      <w:r>
        <w:t>auß</w:t>
      </w:r>
      <w:proofErr w:type="spellEnd"/>
      <w:r>
        <w:t xml:space="preserve"> dem glauben/ als </w:t>
      </w:r>
      <w:proofErr w:type="spellStart"/>
      <w:r>
        <w:t>weychwasser</w:t>
      </w:r>
      <w:proofErr w:type="spellEnd"/>
      <w:r>
        <w:t xml:space="preserve"> und </w:t>
      </w:r>
      <w:proofErr w:type="spellStart"/>
      <w:r>
        <w:t>geweycht</w:t>
      </w:r>
      <w:proofErr w:type="spellEnd"/>
      <w:r>
        <w:t xml:space="preserve"> </w:t>
      </w:r>
      <w:proofErr w:type="spellStart"/>
      <w:r>
        <w:t>saltz</w:t>
      </w:r>
      <w:proofErr w:type="spellEnd"/>
      <w:r>
        <w:t xml:space="preserve">/ und </w:t>
      </w:r>
      <w:proofErr w:type="spellStart"/>
      <w:r>
        <w:t>liechtlein</w:t>
      </w:r>
      <w:proofErr w:type="spellEnd"/>
      <w:r>
        <w:t xml:space="preserve"> </w:t>
      </w:r>
      <w:proofErr w:type="spellStart"/>
      <w:r>
        <w:t>auffzynden</w:t>
      </w:r>
      <w:proofErr w:type="spellEnd"/>
      <w:r>
        <w:t xml:space="preserve">/ und alle andere Abgötterey das wider den glauben ist/ wann Christus </w:t>
      </w:r>
      <w:proofErr w:type="spellStart"/>
      <w:r>
        <w:t>hatt</w:t>
      </w:r>
      <w:proofErr w:type="spellEnd"/>
      <w:r>
        <w:t xml:space="preserve"> uns </w:t>
      </w:r>
      <w:proofErr w:type="spellStart"/>
      <w:r>
        <w:t>beuolhen</w:t>
      </w:r>
      <w:proofErr w:type="spellEnd"/>
      <w:r>
        <w:t xml:space="preserve">/ wir sollen unsern nächsten </w:t>
      </w:r>
      <w:proofErr w:type="spellStart"/>
      <w:r>
        <w:t>hilflich</w:t>
      </w:r>
      <w:proofErr w:type="spellEnd"/>
      <w:r>
        <w:t xml:space="preserve"> seyn Math. am .25. was </w:t>
      </w:r>
      <w:proofErr w:type="spellStart"/>
      <w:r>
        <w:t>jr</w:t>
      </w:r>
      <w:proofErr w:type="spellEnd"/>
      <w:r>
        <w:t xml:space="preserve"> thun habt </w:t>
      </w:r>
      <w:proofErr w:type="spellStart"/>
      <w:r>
        <w:t>ainem</w:t>
      </w:r>
      <w:proofErr w:type="spellEnd"/>
      <w:r>
        <w:t xml:space="preserve"> </w:t>
      </w:r>
      <w:proofErr w:type="spellStart"/>
      <w:r>
        <w:t>under</w:t>
      </w:r>
      <w:proofErr w:type="spellEnd"/>
      <w:r>
        <w:t xml:space="preserve"> </w:t>
      </w:r>
      <w:proofErr w:type="spellStart"/>
      <w:r>
        <w:t>disen</w:t>
      </w:r>
      <w:proofErr w:type="spellEnd"/>
      <w:r>
        <w:t xml:space="preserve"> meinen geringsten </w:t>
      </w:r>
      <w:proofErr w:type="spellStart"/>
      <w:r>
        <w:t>brüdern</w:t>
      </w:r>
      <w:proofErr w:type="spellEnd"/>
      <w:r>
        <w:t xml:space="preserve">/ das haßt </w:t>
      </w:r>
      <w:proofErr w:type="spellStart"/>
      <w:r>
        <w:t>jr</w:t>
      </w:r>
      <w:proofErr w:type="spellEnd"/>
      <w:r>
        <w:t xml:space="preserve"> mir </w:t>
      </w:r>
      <w:proofErr w:type="spellStart"/>
      <w:r>
        <w:t>than</w:t>
      </w:r>
      <w:proofErr w:type="spellEnd"/>
      <w:r>
        <w:t xml:space="preserve">/ </w:t>
      </w:r>
      <w:proofErr w:type="spellStart"/>
      <w:r>
        <w:t>darumb</w:t>
      </w:r>
      <w:proofErr w:type="spellEnd"/>
      <w:r>
        <w:t xml:space="preserve"> lieben </w:t>
      </w:r>
      <w:proofErr w:type="spellStart"/>
      <w:r>
        <w:t>brüder</w:t>
      </w:r>
      <w:proofErr w:type="spellEnd"/>
      <w:r>
        <w:t xml:space="preserve"> und </w:t>
      </w:r>
      <w:proofErr w:type="spellStart"/>
      <w:r>
        <w:t>schwester</w:t>
      </w:r>
      <w:proofErr w:type="spellEnd"/>
      <w:r>
        <w:t xml:space="preserve"> </w:t>
      </w:r>
      <w:proofErr w:type="spellStart"/>
      <w:r>
        <w:t>gottes</w:t>
      </w:r>
      <w:proofErr w:type="spellEnd"/>
      <w:r>
        <w:t xml:space="preserve"> </w:t>
      </w:r>
      <w:proofErr w:type="spellStart"/>
      <w:r>
        <w:t>augen</w:t>
      </w:r>
      <w:proofErr w:type="spellEnd"/>
      <w:r>
        <w:t xml:space="preserve"> sehen </w:t>
      </w:r>
      <w:proofErr w:type="spellStart"/>
      <w:r>
        <w:t>nit</w:t>
      </w:r>
      <w:proofErr w:type="spellEnd"/>
      <w:r>
        <w:t xml:space="preserve"> </w:t>
      </w:r>
      <w:proofErr w:type="spellStart"/>
      <w:r>
        <w:t>auff</w:t>
      </w:r>
      <w:proofErr w:type="spellEnd"/>
      <w:r>
        <w:t xml:space="preserve"> </w:t>
      </w:r>
      <w:proofErr w:type="spellStart"/>
      <w:r>
        <w:t>eüsserliche</w:t>
      </w:r>
      <w:proofErr w:type="spellEnd"/>
      <w:r>
        <w:t xml:space="preserve"> </w:t>
      </w:r>
      <w:proofErr w:type="spellStart"/>
      <w:r>
        <w:t>werck</w:t>
      </w:r>
      <w:proofErr w:type="spellEnd"/>
      <w:r>
        <w:t xml:space="preserve">/ sonder </w:t>
      </w:r>
      <w:proofErr w:type="spellStart"/>
      <w:r>
        <w:t>allain</w:t>
      </w:r>
      <w:proofErr w:type="spellEnd"/>
      <w:r>
        <w:t xml:space="preserve"> die </w:t>
      </w:r>
      <w:proofErr w:type="spellStart"/>
      <w:r>
        <w:t>auß</w:t>
      </w:r>
      <w:proofErr w:type="spellEnd"/>
      <w:r>
        <w:t xml:space="preserve"> dem glauben </w:t>
      </w:r>
      <w:proofErr w:type="spellStart"/>
      <w:r>
        <w:t>flyessen</w:t>
      </w:r>
      <w:proofErr w:type="spellEnd"/>
      <w:r>
        <w:t xml:space="preserve">/ wenn </w:t>
      </w:r>
      <w:proofErr w:type="spellStart"/>
      <w:r>
        <w:t>jr</w:t>
      </w:r>
      <w:proofErr w:type="spellEnd"/>
      <w:r>
        <w:t xml:space="preserve"> </w:t>
      </w:r>
      <w:proofErr w:type="spellStart"/>
      <w:r>
        <w:t>ainem</w:t>
      </w:r>
      <w:proofErr w:type="spellEnd"/>
      <w:r>
        <w:t xml:space="preserve"> armen </w:t>
      </w:r>
      <w:proofErr w:type="spellStart"/>
      <w:r>
        <w:t>menschen</w:t>
      </w:r>
      <w:proofErr w:type="spellEnd"/>
      <w:r>
        <w:t xml:space="preserve"> </w:t>
      </w:r>
      <w:proofErr w:type="spellStart"/>
      <w:r>
        <w:t>etwaß</w:t>
      </w:r>
      <w:proofErr w:type="spellEnd"/>
      <w:r>
        <w:t xml:space="preserve"> gebt/ der es </w:t>
      </w:r>
      <w:proofErr w:type="spellStart"/>
      <w:r>
        <w:t>notdürfftig</w:t>
      </w:r>
      <w:proofErr w:type="spellEnd"/>
      <w:r>
        <w:t xml:space="preserve"> ist/ das ist </w:t>
      </w:r>
      <w:proofErr w:type="spellStart"/>
      <w:r>
        <w:t>ain</w:t>
      </w:r>
      <w:proofErr w:type="spellEnd"/>
      <w:r>
        <w:t xml:space="preserve"> </w:t>
      </w:r>
      <w:proofErr w:type="spellStart"/>
      <w:r>
        <w:t>werck</w:t>
      </w:r>
      <w:proofErr w:type="spellEnd"/>
      <w:r>
        <w:t xml:space="preserve"> der </w:t>
      </w:r>
      <w:proofErr w:type="spellStart"/>
      <w:r>
        <w:t>barmhertzigkait</w:t>
      </w:r>
      <w:proofErr w:type="spellEnd"/>
      <w:r>
        <w:t xml:space="preserve">/ das ist </w:t>
      </w:r>
      <w:proofErr w:type="spellStart"/>
      <w:r>
        <w:t>meer</w:t>
      </w:r>
      <w:proofErr w:type="spellEnd"/>
      <w:r>
        <w:t xml:space="preserve"> dann wenn </w:t>
      </w:r>
      <w:proofErr w:type="spellStart"/>
      <w:r>
        <w:t>jr</w:t>
      </w:r>
      <w:proofErr w:type="spellEnd"/>
      <w:r>
        <w:t xml:space="preserve"> </w:t>
      </w:r>
      <w:proofErr w:type="spellStart"/>
      <w:r>
        <w:t>ain</w:t>
      </w:r>
      <w:proofErr w:type="spellEnd"/>
      <w:r>
        <w:t xml:space="preserve"> </w:t>
      </w:r>
      <w:proofErr w:type="spellStart"/>
      <w:r>
        <w:t>gantzen</w:t>
      </w:r>
      <w:proofErr w:type="spellEnd"/>
      <w:r>
        <w:t xml:space="preserve"> </w:t>
      </w:r>
      <w:proofErr w:type="spellStart"/>
      <w:r>
        <w:t>zentner</w:t>
      </w:r>
      <w:proofErr w:type="spellEnd"/>
      <w:r>
        <w:t xml:space="preserve"> wachs vor </w:t>
      </w:r>
      <w:proofErr w:type="spellStart"/>
      <w:r>
        <w:t>aynem</w:t>
      </w:r>
      <w:proofErr w:type="spellEnd"/>
      <w:r>
        <w:t xml:space="preserve"> Bild verbrennet/ Es sey </w:t>
      </w:r>
      <w:proofErr w:type="spellStart"/>
      <w:r>
        <w:t>gleych</w:t>
      </w:r>
      <w:proofErr w:type="spellEnd"/>
      <w:r>
        <w:t xml:space="preserve"> unser </w:t>
      </w:r>
      <w:proofErr w:type="spellStart"/>
      <w:r>
        <w:t>frawen</w:t>
      </w:r>
      <w:proofErr w:type="spellEnd"/>
      <w:r>
        <w:t xml:space="preserve"> Bild/ oder Katherina/ oder Barbara/ oder </w:t>
      </w:r>
      <w:proofErr w:type="spellStart"/>
      <w:r>
        <w:t>anna</w:t>
      </w:r>
      <w:proofErr w:type="spellEnd"/>
      <w:r>
        <w:t xml:space="preserve">/ oder Erasmus/ oder </w:t>
      </w:r>
      <w:proofErr w:type="spellStart"/>
      <w:r>
        <w:t>sant</w:t>
      </w:r>
      <w:proofErr w:type="spellEnd"/>
      <w:r>
        <w:t xml:space="preserve"> Martin/ oder </w:t>
      </w:r>
      <w:proofErr w:type="spellStart"/>
      <w:r>
        <w:t>Anthoni</w:t>
      </w:r>
      <w:proofErr w:type="spellEnd"/>
      <w:r>
        <w:t xml:space="preserve">/ oder </w:t>
      </w:r>
      <w:proofErr w:type="spellStart"/>
      <w:r>
        <w:t>Valentein</w:t>
      </w:r>
      <w:proofErr w:type="spellEnd"/>
      <w:r>
        <w:t xml:space="preserve"> rc. wer sy nu seyn/ So ist </w:t>
      </w:r>
      <w:proofErr w:type="spellStart"/>
      <w:r>
        <w:t>jn</w:t>
      </w:r>
      <w:proofErr w:type="spellEnd"/>
      <w:r>
        <w:t xml:space="preserve"> eben wie </w:t>
      </w:r>
      <w:proofErr w:type="spellStart"/>
      <w:r>
        <w:t>Dauid</w:t>
      </w:r>
      <w:proofErr w:type="spellEnd"/>
      <w:r>
        <w:t xml:space="preserve"> spricht am .23. Psalm. Sy haben </w:t>
      </w:r>
      <w:proofErr w:type="spellStart"/>
      <w:r>
        <w:t>augen</w:t>
      </w:r>
      <w:proofErr w:type="spellEnd"/>
      <w:r>
        <w:t xml:space="preserve"> und sehen </w:t>
      </w:r>
      <w:proofErr w:type="spellStart"/>
      <w:r>
        <w:t>nitt</w:t>
      </w:r>
      <w:proofErr w:type="spellEnd"/>
      <w:r>
        <w:t xml:space="preserve">/ sy haben </w:t>
      </w:r>
      <w:proofErr w:type="spellStart"/>
      <w:r>
        <w:t>oren</w:t>
      </w:r>
      <w:proofErr w:type="spellEnd"/>
      <w:r>
        <w:t xml:space="preserve"> und hören </w:t>
      </w:r>
      <w:proofErr w:type="spellStart"/>
      <w:r>
        <w:t>nit</w:t>
      </w:r>
      <w:proofErr w:type="spellEnd"/>
      <w:r>
        <w:t xml:space="preserve"> rc. Das ist also </w:t>
      </w:r>
      <w:proofErr w:type="spellStart"/>
      <w:r>
        <w:t>vil</w:t>
      </w:r>
      <w:proofErr w:type="spellEnd"/>
      <w:r>
        <w:t xml:space="preserve">/ sy geben euch </w:t>
      </w:r>
      <w:proofErr w:type="spellStart"/>
      <w:r>
        <w:t>kain</w:t>
      </w:r>
      <w:proofErr w:type="spellEnd"/>
      <w:r>
        <w:t xml:space="preserve"> </w:t>
      </w:r>
      <w:proofErr w:type="spellStart"/>
      <w:r>
        <w:t>antwurt</w:t>
      </w:r>
      <w:proofErr w:type="spellEnd"/>
      <w:r>
        <w:t xml:space="preserve"> </w:t>
      </w:r>
      <w:proofErr w:type="spellStart"/>
      <w:r>
        <w:t>nit</w:t>
      </w:r>
      <w:proofErr w:type="spellEnd"/>
      <w:r>
        <w:t xml:space="preserve">/ sy seyn eben wie die </w:t>
      </w:r>
      <w:proofErr w:type="spellStart"/>
      <w:r>
        <w:t>trem</w:t>
      </w:r>
      <w:proofErr w:type="spellEnd"/>
      <w:r>
        <w:t xml:space="preserve"> in </w:t>
      </w:r>
      <w:proofErr w:type="spellStart"/>
      <w:r>
        <w:t>hewssern</w:t>
      </w:r>
      <w:proofErr w:type="spellEnd"/>
      <w:r>
        <w:t>/</w:t>
      </w:r>
      <w:proofErr w:type="spellStart"/>
      <w:r>
        <w:t>jn</w:t>
      </w:r>
      <w:proofErr w:type="spellEnd"/>
      <w:r>
        <w:t xml:space="preserve"> </w:t>
      </w:r>
      <w:proofErr w:type="spellStart"/>
      <w:r>
        <w:t>scheyssen</w:t>
      </w:r>
      <w:proofErr w:type="spellEnd"/>
      <w:r>
        <w:t xml:space="preserve"> die </w:t>
      </w:r>
      <w:proofErr w:type="spellStart"/>
      <w:r>
        <w:t>vögel</w:t>
      </w:r>
      <w:proofErr w:type="spellEnd"/>
      <w:r>
        <w:t xml:space="preserve"> </w:t>
      </w:r>
      <w:proofErr w:type="spellStart"/>
      <w:r>
        <w:t>auff</w:t>
      </w:r>
      <w:proofErr w:type="spellEnd"/>
      <w:r>
        <w:t xml:space="preserve"> die </w:t>
      </w:r>
      <w:proofErr w:type="spellStart"/>
      <w:r>
        <w:t>köpff</w:t>
      </w:r>
      <w:proofErr w:type="spellEnd"/>
      <w:r>
        <w:t xml:space="preserve">. </w:t>
      </w:r>
      <w:proofErr w:type="spellStart"/>
      <w:r>
        <w:t>Darumb</w:t>
      </w:r>
      <w:proofErr w:type="spellEnd"/>
      <w:r>
        <w:t xml:space="preserve"> </w:t>
      </w:r>
      <w:proofErr w:type="spellStart"/>
      <w:r>
        <w:t>rufft</w:t>
      </w:r>
      <w:proofErr w:type="spellEnd"/>
      <w:r>
        <w:t xml:space="preserve"> </w:t>
      </w:r>
      <w:proofErr w:type="spellStart"/>
      <w:r>
        <w:t>jr</w:t>
      </w:r>
      <w:proofErr w:type="spellEnd"/>
      <w:r>
        <w:t xml:space="preserve"> vergebens/ wann sy </w:t>
      </w:r>
      <w:proofErr w:type="spellStart"/>
      <w:r>
        <w:t>künnen</w:t>
      </w:r>
      <w:proofErr w:type="spellEnd"/>
      <w:r>
        <w:t xml:space="preserve"> </w:t>
      </w:r>
      <w:proofErr w:type="spellStart"/>
      <w:r>
        <w:t>nit</w:t>
      </w:r>
      <w:proofErr w:type="spellEnd"/>
      <w:r>
        <w:t xml:space="preserve"> </w:t>
      </w:r>
      <w:proofErr w:type="spellStart"/>
      <w:r>
        <w:t>antwurten</w:t>
      </w:r>
      <w:proofErr w:type="spellEnd"/>
      <w:r>
        <w:t xml:space="preserve">. </w:t>
      </w:r>
      <w:proofErr w:type="spellStart"/>
      <w:r>
        <w:t>Weyter</w:t>
      </w:r>
      <w:proofErr w:type="spellEnd"/>
      <w:r>
        <w:t xml:space="preserve"> in </w:t>
      </w:r>
      <w:proofErr w:type="spellStart"/>
      <w:r>
        <w:t>disem</w:t>
      </w:r>
      <w:proofErr w:type="spellEnd"/>
      <w:r>
        <w:t xml:space="preserve"> Psalm die da machen die Bild/ die sollen </w:t>
      </w:r>
      <w:proofErr w:type="spellStart"/>
      <w:r>
        <w:t>jm</w:t>
      </w:r>
      <w:proofErr w:type="spellEnd"/>
      <w:r>
        <w:t xml:space="preserve"> </w:t>
      </w:r>
      <w:proofErr w:type="spellStart"/>
      <w:r>
        <w:t>gleych</w:t>
      </w:r>
      <w:proofErr w:type="spellEnd"/>
      <w:r>
        <w:t xml:space="preserve"> werden/ und alle die </w:t>
      </w:r>
      <w:proofErr w:type="spellStart"/>
      <w:r>
        <w:t>jn</w:t>
      </w:r>
      <w:proofErr w:type="spellEnd"/>
      <w:r>
        <w:t xml:space="preserve"> </w:t>
      </w:r>
      <w:proofErr w:type="spellStart"/>
      <w:r>
        <w:t>vertrawen</w:t>
      </w:r>
      <w:proofErr w:type="spellEnd"/>
      <w:r>
        <w:t xml:space="preserve"> oder glauben </w:t>
      </w:r>
      <w:proofErr w:type="spellStart"/>
      <w:r>
        <w:t>jnen</w:t>
      </w:r>
      <w:proofErr w:type="spellEnd"/>
      <w:r>
        <w:t xml:space="preserve">. Nu habt </w:t>
      </w:r>
      <w:proofErr w:type="spellStart"/>
      <w:r>
        <w:t>jr</w:t>
      </w:r>
      <w:proofErr w:type="spellEnd"/>
      <w:r>
        <w:t xml:space="preserve"> gehört von der </w:t>
      </w:r>
      <w:proofErr w:type="spellStart"/>
      <w:r>
        <w:t>abgötterey</w:t>
      </w:r>
      <w:proofErr w:type="spellEnd"/>
      <w:r>
        <w:t xml:space="preserve">/ </w:t>
      </w:r>
      <w:proofErr w:type="spellStart"/>
      <w:r>
        <w:t>daruoz</w:t>
      </w:r>
      <w:proofErr w:type="spellEnd"/>
      <w:r>
        <w:t xml:space="preserve"> </w:t>
      </w:r>
      <w:proofErr w:type="spellStart"/>
      <w:r>
        <w:t>solt</w:t>
      </w:r>
      <w:proofErr w:type="spellEnd"/>
      <w:r>
        <w:t xml:space="preserve"> </w:t>
      </w:r>
      <w:proofErr w:type="spellStart"/>
      <w:r>
        <w:t>jr</w:t>
      </w:r>
      <w:proofErr w:type="spellEnd"/>
      <w:r>
        <w:t xml:space="preserve"> euch </w:t>
      </w:r>
      <w:proofErr w:type="spellStart"/>
      <w:r>
        <w:t>hütten</w:t>
      </w:r>
      <w:proofErr w:type="spellEnd"/>
      <w:r>
        <w:t xml:space="preserve">/ </w:t>
      </w:r>
      <w:proofErr w:type="spellStart"/>
      <w:r>
        <w:t>Darumb</w:t>
      </w:r>
      <w:proofErr w:type="spellEnd"/>
      <w:r>
        <w:t xml:space="preserve"> </w:t>
      </w:r>
      <w:proofErr w:type="spellStart"/>
      <w:r>
        <w:t>jr</w:t>
      </w:r>
      <w:proofErr w:type="spellEnd"/>
      <w:r>
        <w:t xml:space="preserve"> aller liebsten Schwester und </w:t>
      </w:r>
      <w:proofErr w:type="spellStart"/>
      <w:r>
        <w:t>brüder</w:t>
      </w:r>
      <w:proofErr w:type="spellEnd"/>
      <w:r>
        <w:t xml:space="preserve"> in dem </w:t>
      </w:r>
      <w:proofErr w:type="spellStart"/>
      <w:r>
        <w:t>herren</w:t>
      </w:r>
      <w:proofErr w:type="spellEnd"/>
      <w:r>
        <w:t xml:space="preserve"> </w:t>
      </w:r>
      <w:proofErr w:type="spellStart"/>
      <w:r>
        <w:t>Jhesu</w:t>
      </w:r>
      <w:proofErr w:type="spellEnd"/>
      <w:r>
        <w:t xml:space="preserve"> Christo/ </w:t>
      </w:r>
      <w:proofErr w:type="spellStart"/>
      <w:r>
        <w:t>schreyb</w:t>
      </w:r>
      <w:proofErr w:type="spellEnd"/>
      <w:r>
        <w:t xml:space="preserve"> ich euch in brüderlicher lieb. Alle die das Büchlein </w:t>
      </w:r>
      <w:proofErr w:type="spellStart"/>
      <w:r>
        <w:t>leßen</w:t>
      </w:r>
      <w:proofErr w:type="spellEnd"/>
      <w:r>
        <w:t xml:space="preserve"> oder hören </w:t>
      </w:r>
      <w:proofErr w:type="spellStart"/>
      <w:r>
        <w:t>leßen</w:t>
      </w:r>
      <w:proofErr w:type="spellEnd"/>
      <w:r>
        <w:t xml:space="preserve">/ das sy es zum besten </w:t>
      </w:r>
      <w:proofErr w:type="spellStart"/>
      <w:r>
        <w:t>auffnemen</w:t>
      </w:r>
      <w:proofErr w:type="spellEnd"/>
      <w:r>
        <w:t xml:space="preserve">/ wann ich hab es </w:t>
      </w:r>
      <w:proofErr w:type="spellStart"/>
      <w:r>
        <w:t>nit</w:t>
      </w:r>
      <w:proofErr w:type="spellEnd"/>
      <w:r>
        <w:t xml:space="preserve"> </w:t>
      </w:r>
      <w:proofErr w:type="spellStart"/>
      <w:r>
        <w:t>darumb</w:t>
      </w:r>
      <w:proofErr w:type="spellEnd"/>
      <w:r>
        <w:t xml:space="preserve"> </w:t>
      </w:r>
      <w:proofErr w:type="spellStart"/>
      <w:r>
        <w:t>geschriben</w:t>
      </w:r>
      <w:proofErr w:type="spellEnd"/>
      <w:r>
        <w:t xml:space="preserve">/ das </w:t>
      </w:r>
      <w:proofErr w:type="spellStart"/>
      <w:r>
        <w:t>jr</w:t>
      </w:r>
      <w:proofErr w:type="spellEnd"/>
      <w:r>
        <w:t xml:space="preserve"> dem Bapst oder </w:t>
      </w:r>
      <w:proofErr w:type="spellStart"/>
      <w:r>
        <w:t>seynen</w:t>
      </w:r>
      <w:proofErr w:type="spellEnd"/>
      <w:r>
        <w:t xml:space="preserve"> Propheten </w:t>
      </w:r>
      <w:proofErr w:type="spellStart"/>
      <w:r>
        <w:t>freynd</w:t>
      </w:r>
      <w:proofErr w:type="spellEnd"/>
      <w:r>
        <w:t xml:space="preserve"> seyn </w:t>
      </w:r>
      <w:proofErr w:type="spellStart"/>
      <w:r>
        <w:t>solt</w:t>
      </w:r>
      <w:proofErr w:type="spellEnd"/>
      <w:r>
        <w:t xml:space="preserve">/ IR </w:t>
      </w:r>
      <w:proofErr w:type="spellStart"/>
      <w:r>
        <w:t>solt</w:t>
      </w:r>
      <w:proofErr w:type="spellEnd"/>
      <w:r>
        <w:t xml:space="preserve"> ja für sy bitten, das </w:t>
      </w:r>
      <w:proofErr w:type="spellStart"/>
      <w:r>
        <w:t>jnen</w:t>
      </w:r>
      <w:proofErr w:type="spellEnd"/>
      <w:r>
        <w:t xml:space="preserve"> Gott die </w:t>
      </w:r>
      <w:proofErr w:type="spellStart"/>
      <w:r>
        <w:t>genad</w:t>
      </w:r>
      <w:proofErr w:type="spellEnd"/>
      <w:r>
        <w:t xml:space="preserve"> </w:t>
      </w:r>
      <w:proofErr w:type="spellStart"/>
      <w:r>
        <w:t>verleich</w:t>
      </w:r>
      <w:proofErr w:type="spellEnd"/>
      <w:r>
        <w:t xml:space="preserve">/ das sy zu </w:t>
      </w:r>
      <w:proofErr w:type="spellStart"/>
      <w:r>
        <w:t>ayner</w:t>
      </w:r>
      <w:proofErr w:type="spellEnd"/>
      <w:r>
        <w:t xml:space="preserve"> </w:t>
      </w:r>
      <w:proofErr w:type="spellStart"/>
      <w:r>
        <w:t>erkantnuß</w:t>
      </w:r>
      <w:proofErr w:type="spellEnd"/>
      <w:r>
        <w:t xml:space="preserve"> </w:t>
      </w:r>
      <w:proofErr w:type="spellStart"/>
      <w:r>
        <w:t>kummen</w:t>
      </w:r>
      <w:proofErr w:type="spellEnd"/>
      <w:r>
        <w:t xml:space="preserve"> </w:t>
      </w:r>
      <w:proofErr w:type="spellStart"/>
      <w:r>
        <w:t>seynes</w:t>
      </w:r>
      <w:proofErr w:type="spellEnd"/>
      <w:r>
        <w:t xml:space="preserve"> </w:t>
      </w:r>
      <w:proofErr w:type="spellStart"/>
      <w:r>
        <w:t>worts</w:t>
      </w:r>
      <w:proofErr w:type="spellEnd"/>
      <w:r>
        <w:t xml:space="preserve">. Meyn liebe Schwester Margreth/ und alle </w:t>
      </w:r>
      <w:proofErr w:type="spellStart"/>
      <w:r>
        <w:t>brüder</w:t>
      </w:r>
      <w:proofErr w:type="spellEnd"/>
      <w:r>
        <w:t xml:space="preserve"> und </w:t>
      </w:r>
      <w:proofErr w:type="spellStart"/>
      <w:r>
        <w:t>schwester</w:t>
      </w:r>
      <w:proofErr w:type="spellEnd"/>
      <w:r>
        <w:t xml:space="preserve"> in </w:t>
      </w:r>
      <w:proofErr w:type="spellStart"/>
      <w:r>
        <w:t>Jhesum</w:t>
      </w:r>
      <w:proofErr w:type="spellEnd"/>
      <w:r>
        <w:t xml:space="preserve"> Christum/ </w:t>
      </w:r>
      <w:proofErr w:type="spellStart"/>
      <w:r>
        <w:t>seyt</w:t>
      </w:r>
      <w:proofErr w:type="spellEnd"/>
      <w:r>
        <w:t xml:space="preserve"> Gott </w:t>
      </w:r>
      <w:proofErr w:type="spellStart"/>
      <w:r>
        <w:t>beuolhen</w:t>
      </w:r>
      <w:proofErr w:type="spellEnd"/>
      <w:r>
        <w:t xml:space="preserve">/ Amen. </w:t>
      </w:r>
    </w:p>
    <w:p w14:paraId="6139756F" w14:textId="77777777" w:rsidR="0022039F" w:rsidRDefault="0022039F" w:rsidP="0022039F"/>
    <w:p w14:paraId="745AFDC3" w14:textId="77777777" w:rsidR="00D5498D" w:rsidRPr="00D5498D" w:rsidRDefault="007166CE" w:rsidP="008E63BE">
      <w:pPr>
        <w:pStyle w:val="berschrift1"/>
      </w:pPr>
      <w:r>
        <w:br w:type="page"/>
      </w:r>
      <w:r w:rsidR="00D5498D" w:rsidRPr="00D5498D">
        <w:t>Quellen:</w:t>
      </w:r>
    </w:p>
    <w:p w14:paraId="61C604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4B6A4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DC33E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4C72B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DD9E49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B24714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1A1EE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51FB47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C5C314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7DBFD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D8CE65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16D7185" w14:textId="4FA68E3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65"/>
    <w:rsid w:val="00082307"/>
    <w:rsid w:val="000C66E5"/>
    <w:rsid w:val="001F54C4"/>
    <w:rsid w:val="0022039F"/>
    <w:rsid w:val="00272484"/>
    <w:rsid w:val="00297F83"/>
    <w:rsid w:val="002E6D11"/>
    <w:rsid w:val="00381C0C"/>
    <w:rsid w:val="00537F59"/>
    <w:rsid w:val="007166CE"/>
    <w:rsid w:val="00786713"/>
    <w:rsid w:val="007E1779"/>
    <w:rsid w:val="0083667B"/>
    <w:rsid w:val="008D7463"/>
    <w:rsid w:val="008E417E"/>
    <w:rsid w:val="008E63BE"/>
    <w:rsid w:val="00945765"/>
    <w:rsid w:val="00A0492F"/>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3D307"/>
  <w15:chartTrackingRefBased/>
  <w15:docId w15:val="{8402B2EF-C1CD-494F-B997-59E7B32A5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8671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50786">
      <w:bodyDiv w:val="1"/>
      <w:marLeft w:val="0"/>
      <w:marRight w:val="0"/>
      <w:marTop w:val="0"/>
      <w:marBottom w:val="0"/>
      <w:divBdr>
        <w:top w:val="none" w:sz="0" w:space="0" w:color="auto"/>
        <w:left w:val="none" w:sz="0" w:space="0" w:color="auto"/>
        <w:bottom w:val="none" w:sz="0" w:space="0" w:color="auto"/>
        <w:right w:val="none" w:sz="0" w:space="0" w:color="auto"/>
      </w:divBdr>
      <w:divsChild>
        <w:div w:id="212850612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76040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3536</Words>
  <Characters>22280</Characters>
  <Application>Microsoft Office Word</Application>
  <DocSecurity>0</DocSecurity>
  <Lines>185</Lines>
  <Paragraphs>51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Brief an seine Schwester</dc:title>
  <dc:subject/>
  <dc:creator>Cattelsburger, Nicolaus</dc:creator>
  <cp:keywords/>
  <dc:description/>
  <cp:lastModifiedBy>webmaster@glaubensstimme.de</cp:lastModifiedBy>
  <cp:revision>4</cp:revision>
  <dcterms:created xsi:type="dcterms:W3CDTF">2021-07-11T08:02:00Z</dcterms:created>
  <dcterms:modified xsi:type="dcterms:W3CDTF">2021-07-11T09:27:00Z</dcterms:modified>
  <dc:language>de</dc:language>
</cp:coreProperties>
</file>